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BE33E1" w14:textId="7FC340D9" w:rsidR="00130228" w:rsidRDefault="00130228" w:rsidP="00130228">
      <w:pPr>
        <w:pStyle w:val="Heading1"/>
      </w:pPr>
      <w:r>
        <w:t>Cap 1AC</w:t>
      </w:r>
    </w:p>
    <w:p w14:paraId="02110938" w14:textId="77777777" w:rsidR="00B4178D" w:rsidRPr="004A105A" w:rsidRDefault="00B4178D" w:rsidP="00B4178D">
      <w:pPr>
        <w:pStyle w:val="Heading2"/>
      </w:pPr>
      <w:r w:rsidRPr="004A105A">
        <w:lastRenderedPageBreak/>
        <w:t>1AC --- Normal:</w:t>
      </w:r>
    </w:p>
    <w:p w14:paraId="629B6A88" w14:textId="3157AEB0" w:rsidR="00B4178D" w:rsidRPr="004A105A" w:rsidRDefault="006133FF" w:rsidP="00B4178D">
      <w:pPr>
        <w:pStyle w:val="Heading3"/>
      </w:pPr>
      <w:r>
        <w:lastRenderedPageBreak/>
        <w:t>Offense</w:t>
      </w:r>
      <w:r w:rsidR="00B4178D" w:rsidRPr="004A105A">
        <w:t>:</w:t>
      </w:r>
    </w:p>
    <w:p w14:paraId="7F52BE4B" w14:textId="3B199526" w:rsidR="00B4178D" w:rsidRPr="004A105A" w:rsidRDefault="007C5559" w:rsidP="00B4178D">
      <w:pPr>
        <w:pStyle w:val="Heading4"/>
      </w:pPr>
      <w:r>
        <w:t xml:space="preserve">Nuclear power is a manifestation of government control and neoliberal proliferation --- it is the states tool to increase centralized control. </w:t>
      </w:r>
      <w:r w:rsidR="00B4178D" w:rsidRPr="004A105A">
        <w:t>UCC</w:t>
      </w:r>
      <w:r>
        <w:t>:</w:t>
      </w:r>
    </w:p>
    <w:p w14:paraId="245B40C1" w14:textId="77777777" w:rsidR="00B4178D" w:rsidRPr="004A105A" w:rsidRDefault="00B31174" w:rsidP="00B4178D">
      <w:pPr>
        <w:rPr>
          <w:rStyle w:val="StyleBoldUnderline"/>
          <w:rFonts w:ascii="Georgia" w:hAnsi="Georgia"/>
          <w:b w:val="0"/>
          <w:sz w:val="16"/>
          <w:szCs w:val="16"/>
          <w:u w:val="none"/>
        </w:rPr>
      </w:pPr>
      <w:r w:rsidRPr="004A105A">
        <w:rPr>
          <w:rFonts w:ascii="Georgia" w:hAnsi="Georgia"/>
          <w:sz w:val="16"/>
          <w:szCs w:val="16"/>
        </w:rPr>
        <w:t>[</w:t>
      </w:r>
      <w:r w:rsidR="00B4178D" w:rsidRPr="004A105A">
        <w:rPr>
          <w:rFonts w:ascii="Georgia" w:hAnsi="Georgia"/>
          <w:sz w:val="16"/>
          <w:szCs w:val="16"/>
        </w:rPr>
        <w:t>“Nuclear Power is No Accident,” Union of Concerned Commies, San Francisco, April 1979. Anti-nuclear power advocacy group. The “…” is in the original text and is not an ellipses // LHP Martin</w:t>
      </w:r>
      <w:r w:rsidRPr="004A105A">
        <w:rPr>
          <w:rFonts w:ascii="Georgia" w:hAnsi="Georgia"/>
          <w:sz w:val="16"/>
          <w:szCs w:val="16"/>
        </w:rPr>
        <w:t>]</w:t>
      </w:r>
    </w:p>
    <w:p w14:paraId="5BCFE92E" w14:textId="77777777" w:rsidR="00B4178D" w:rsidRDefault="00B4178D" w:rsidP="00B4178D">
      <w:pPr>
        <w:rPr>
          <w:rStyle w:val="StyleBoldUnderline"/>
          <w:rFonts w:ascii="Georgia" w:hAnsi="Georgia"/>
          <w:szCs w:val="22"/>
        </w:rPr>
      </w:pPr>
      <w:r w:rsidRPr="00544DA1">
        <w:rPr>
          <w:rStyle w:val="StyleBoldUnderline"/>
          <w:rFonts w:ascii="Georgia" w:hAnsi="Georgia"/>
          <w:szCs w:val="22"/>
          <w:highlight w:val="yellow"/>
        </w:rPr>
        <w:t xml:space="preserve">Nuclear power </w:t>
      </w:r>
      <w:r w:rsidRPr="004A105A">
        <w:rPr>
          <w:rFonts w:ascii="Georgia" w:hAnsi="Georgia"/>
          <w:sz w:val="12"/>
          <w:szCs w:val="12"/>
        </w:rPr>
        <w:t>is no accident. Its</w:t>
      </w:r>
      <w:r w:rsidRPr="004A105A">
        <w:rPr>
          <w:rFonts w:ascii="Georgia" w:hAnsi="Georgia"/>
          <w:szCs w:val="22"/>
        </w:rPr>
        <w:t xml:space="preserve"> </w:t>
      </w:r>
      <w:r w:rsidRPr="004A105A">
        <w:rPr>
          <w:rStyle w:val="StyleBoldUnderline"/>
          <w:rFonts w:ascii="Georgia" w:hAnsi="Georgia"/>
          <w:szCs w:val="22"/>
        </w:rPr>
        <w:t xml:space="preserve">development </w:t>
      </w:r>
      <w:r w:rsidRPr="00544DA1">
        <w:rPr>
          <w:rStyle w:val="StyleBoldUnderline"/>
          <w:rFonts w:ascii="Georgia" w:hAnsi="Georgia"/>
          <w:szCs w:val="22"/>
          <w:highlight w:val="yellow"/>
        </w:rPr>
        <w:t>came out of the cooperation of</w:t>
      </w:r>
      <w:r w:rsidRPr="004A105A">
        <w:rPr>
          <w:rStyle w:val="StyleBoldUnderline"/>
          <w:rFonts w:ascii="Georgia" w:hAnsi="Georgia"/>
          <w:szCs w:val="22"/>
        </w:rPr>
        <w:t xml:space="preserve"> </w:t>
      </w:r>
      <w:r w:rsidRPr="00544DA1">
        <w:rPr>
          <w:rStyle w:val="StyleBoldUnderline"/>
          <w:rFonts w:ascii="Georgia" w:hAnsi="Georgia"/>
          <w:szCs w:val="22"/>
          <w:highlight w:val="yellow"/>
        </w:rPr>
        <w:t xml:space="preserve">the state </w:t>
      </w:r>
      <w:r w:rsidRPr="004A105A">
        <w:rPr>
          <w:rStyle w:val="StyleBoldUnderline"/>
          <w:rFonts w:ascii="Georgia" w:hAnsi="Georgia"/>
          <w:szCs w:val="22"/>
        </w:rPr>
        <w:t xml:space="preserve">military apparatus </w:t>
      </w:r>
      <w:r w:rsidRPr="00544DA1">
        <w:rPr>
          <w:rStyle w:val="StyleBoldUnderline"/>
          <w:rFonts w:ascii="Georgia" w:hAnsi="Georgia"/>
          <w:szCs w:val="22"/>
          <w:highlight w:val="yellow"/>
        </w:rPr>
        <w:t>and</w:t>
      </w:r>
      <w:r w:rsidRPr="00544DA1">
        <w:rPr>
          <w:rFonts w:ascii="Georgia" w:hAnsi="Georgia"/>
          <w:szCs w:val="22"/>
          <w:highlight w:val="yellow"/>
        </w:rPr>
        <w:t xml:space="preserve"> </w:t>
      </w:r>
      <w:r w:rsidRPr="00544DA1">
        <w:rPr>
          <w:rStyle w:val="StyleBoldUnderline"/>
          <w:rFonts w:ascii="Georgia" w:hAnsi="Georgia"/>
          <w:szCs w:val="22"/>
          <w:highlight w:val="yellow"/>
        </w:rPr>
        <w:t>private</w:t>
      </w:r>
      <w:r w:rsidRPr="00544DA1">
        <w:rPr>
          <w:rFonts w:ascii="Georgia" w:hAnsi="Georgia"/>
          <w:szCs w:val="22"/>
          <w:highlight w:val="yellow"/>
        </w:rPr>
        <w:t xml:space="preserve"> </w:t>
      </w:r>
      <w:r w:rsidRPr="00544DA1">
        <w:rPr>
          <w:rStyle w:val="StyleBoldUnderline"/>
          <w:rFonts w:ascii="Georgia" w:hAnsi="Georgia"/>
          <w:szCs w:val="22"/>
          <w:highlight w:val="yellow"/>
        </w:rPr>
        <w:t>industry</w:t>
      </w:r>
      <w:r w:rsidRPr="004A105A">
        <w:rPr>
          <w:rFonts w:ascii="Georgia" w:hAnsi="Georgia"/>
          <w:szCs w:val="22"/>
        </w:rPr>
        <w:t xml:space="preserve">. </w:t>
      </w:r>
      <w:r w:rsidRPr="004A105A">
        <w:rPr>
          <w:rFonts w:ascii="Georgia" w:hAnsi="Georgia"/>
          <w:sz w:val="12"/>
          <w:szCs w:val="12"/>
        </w:rPr>
        <w:t>The slogan</w:t>
      </w:r>
      <w:r w:rsidRPr="004A105A">
        <w:rPr>
          <w:rFonts w:ascii="Georgia" w:hAnsi="Georgia"/>
          <w:szCs w:val="22"/>
        </w:rPr>
        <w:t xml:space="preserve"> "</w:t>
      </w:r>
      <w:r w:rsidRPr="004A105A">
        <w:rPr>
          <w:rStyle w:val="StyleBoldUnderline"/>
          <w:rFonts w:ascii="Georgia" w:hAnsi="Georgia"/>
          <w:szCs w:val="22"/>
        </w:rPr>
        <w:t>the peaceful atom</w:t>
      </w:r>
      <w:r w:rsidRPr="004A105A">
        <w:rPr>
          <w:rFonts w:ascii="Georgia" w:hAnsi="Georgia"/>
          <w:sz w:val="12"/>
          <w:szCs w:val="12"/>
        </w:rPr>
        <w:t>," as much a part of the '50s as Joe McCarthy,</w:t>
      </w:r>
      <w:r w:rsidRPr="004A105A">
        <w:rPr>
          <w:rFonts w:ascii="Georgia" w:hAnsi="Georgia"/>
          <w:szCs w:val="22"/>
        </w:rPr>
        <w:t xml:space="preserve"> </w:t>
      </w:r>
      <w:r w:rsidRPr="004A105A">
        <w:rPr>
          <w:rStyle w:val="StyleBoldUnderline"/>
          <w:rFonts w:ascii="Georgia" w:hAnsi="Georgia"/>
          <w:szCs w:val="22"/>
        </w:rPr>
        <w:t xml:space="preserve">illustrated </w:t>
      </w:r>
      <w:r w:rsidRPr="00544DA1">
        <w:rPr>
          <w:rStyle w:val="StyleBoldUnderline"/>
          <w:rFonts w:ascii="Georgia" w:hAnsi="Georgia"/>
          <w:szCs w:val="22"/>
          <w:highlight w:val="yellow"/>
        </w:rPr>
        <w:t xml:space="preserve">the convergence of the state's military needs and </w:t>
      </w:r>
      <w:r w:rsidRPr="004A105A">
        <w:rPr>
          <w:rStyle w:val="StyleBoldUnderline"/>
          <w:rFonts w:ascii="Georgia" w:hAnsi="Georgia"/>
          <w:szCs w:val="22"/>
        </w:rPr>
        <w:t xml:space="preserve">the </w:t>
      </w:r>
      <w:r w:rsidRPr="00544DA1">
        <w:rPr>
          <w:rStyle w:val="StyleBoldUnderline"/>
          <w:rFonts w:ascii="Georgia" w:hAnsi="Georgia"/>
          <w:szCs w:val="22"/>
          <w:highlight w:val="yellow"/>
        </w:rPr>
        <w:t>profit motive</w:t>
      </w:r>
      <w:r w:rsidRPr="004A105A">
        <w:rPr>
          <w:rFonts w:ascii="Georgia" w:hAnsi="Georgia"/>
          <w:szCs w:val="22"/>
        </w:rPr>
        <w:t xml:space="preserve">. </w:t>
      </w:r>
      <w:r w:rsidRPr="004A105A">
        <w:rPr>
          <w:rFonts w:ascii="Georgia" w:hAnsi="Georgia"/>
          <w:sz w:val="12"/>
          <w:szCs w:val="12"/>
        </w:rPr>
        <w:t>The scientists who were traumatized by the use of the A-bomb swarmed to the nuclear industry as a means of patching up their battered social consciences.</w:t>
      </w:r>
      <w:r w:rsidRPr="004A105A">
        <w:rPr>
          <w:rFonts w:ascii="Georgia" w:hAnsi="Georgia"/>
          <w:szCs w:val="22"/>
        </w:rPr>
        <w:t xml:space="preserve"> </w:t>
      </w:r>
      <w:r w:rsidRPr="004A105A">
        <w:rPr>
          <w:rStyle w:val="StyleBoldUnderline"/>
          <w:rFonts w:ascii="Georgia" w:hAnsi="Georgia"/>
          <w:szCs w:val="22"/>
        </w:rPr>
        <w:t>"</w:t>
      </w:r>
      <w:r w:rsidRPr="00544DA1">
        <w:rPr>
          <w:rStyle w:val="StyleBoldUnderline"/>
          <w:rFonts w:ascii="Georgia" w:hAnsi="Georgia"/>
          <w:szCs w:val="22"/>
          <w:highlight w:val="yellow"/>
        </w:rPr>
        <w:t xml:space="preserve">Cheap" nuclear energy was supposed to propel the American consumer into </w:t>
      </w:r>
      <w:r w:rsidRPr="004A105A">
        <w:rPr>
          <w:rFonts w:ascii="Georgia" w:hAnsi="Georgia"/>
          <w:sz w:val="12"/>
          <w:szCs w:val="12"/>
        </w:rPr>
        <w:t>the blow-dried utopia of ever</w:t>
      </w:r>
      <w:r w:rsidRPr="004A105A">
        <w:rPr>
          <w:rFonts w:ascii="Georgia" w:hAnsi="Georgia"/>
          <w:szCs w:val="22"/>
        </w:rPr>
        <w:t xml:space="preserve"> </w:t>
      </w:r>
      <w:r w:rsidRPr="00544DA1">
        <w:rPr>
          <w:rStyle w:val="StyleBoldUnderline"/>
          <w:rFonts w:ascii="Georgia" w:hAnsi="Georgia"/>
          <w:szCs w:val="22"/>
          <w:highlight w:val="yellow"/>
        </w:rPr>
        <w:t xml:space="preserve">better </w:t>
      </w:r>
      <w:r w:rsidRPr="004A105A">
        <w:rPr>
          <w:rStyle w:val="StyleBoldUnderline"/>
          <w:rFonts w:ascii="Georgia" w:hAnsi="Georgia"/>
          <w:szCs w:val="22"/>
        </w:rPr>
        <w:t xml:space="preserve">toaster ovens and 24-inch </w:t>
      </w:r>
      <w:r w:rsidRPr="00544DA1">
        <w:rPr>
          <w:rStyle w:val="StyleBoldUnderline"/>
          <w:rFonts w:ascii="Georgia" w:hAnsi="Georgia"/>
          <w:szCs w:val="22"/>
          <w:highlight w:val="yellow"/>
        </w:rPr>
        <w:t>TV</w:t>
      </w:r>
      <w:r w:rsidRPr="00544DA1">
        <w:rPr>
          <w:rFonts w:ascii="Georgia" w:hAnsi="Georgia"/>
          <w:szCs w:val="22"/>
          <w:highlight w:val="yellow"/>
        </w:rPr>
        <w:t xml:space="preserve"> </w:t>
      </w:r>
      <w:r w:rsidRPr="00544DA1">
        <w:rPr>
          <w:rStyle w:val="StyleBoldUnderline"/>
          <w:rFonts w:ascii="Georgia" w:hAnsi="Georgia"/>
          <w:szCs w:val="22"/>
          <w:highlight w:val="yellow"/>
        </w:rPr>
        <w:t>screens</w:t>
      </w:r>
      <w:r w:rsidRPr="004A105A">
        <w:rPr>
          <w:rFonts w:ascii="Georgia" w:hAnsi="Georgia"/>
          <w:szCs w:val="22"/>
        </w:rPr>
        <w:t xml:space="preserve">. </w:t>
      </w:r>
      <w:r w:rsidRPr="007C5559">
        <w:rPr>
          <w:rFonts w:ascii="Georgia" w:hAnsi="Georgia"/>
          <w:sz w:val="12"/>
          <w:szCs w:val="12"/>
        </w:rPr>
        <w:t>Also</w:t>
      </w:r>
      <w:r w:rsidRPr="007C5559">
        <w:rPr>
          <w:rFonts w:ascii="Georgia" w:hAnsi="Georgia"/>
          <w:szCs w:val="22"/>
        </w:rPr>
        <w:t xml:space="preserve">, </w:t>
      </w:r>
      <w:r w:rsidRPr="007C5559">
        <w:rPr>
          <w:rStyle w:val="StyleBoldUnderline"/>
          <w:rFonts w:ascii="Georgia" w:hAnsi="Georgia"/>
          <w:szCs w:val="22"/>
        </w:rPr>
        <w:t>harnessing nuclear power to generate electricity created the perfect cover for the continued laundering of tax dollars to the swollen corporations that had come to depend on government subsidy</w:t>
      </w:r>
      <w:r w:rsidRPr="007C5559">
        <w:rPr>
          <w:rFonts w:ascii="Georgia" w:hAnsi="Georgia"/>
          <w:szCs w:val="22"/>
        </w:rPr>
        <w:t xml:space="preserve"> </w:t>
      </w:r>
      <w:r w:rsidRPr="007C5559">
        <w:rPr>
          <w:rFonts w:ascii="Georgia" w:hAnsi="Georgia"/>
          <w:sz w:val="12"/>
          <w:szCs w:val="12"/>
        </w:rPr>
        <w:t>during the war. The choice of nuclear powe</w:t>
      </w:r>
      <w:r w:rsidRPr="004A105A">
        <w:rPr>
          <w:rFonts w:ascii="Georgia" w:hAnsi="Georgia"/>
          <w:sz w:val="12"/>
          <w:szCs w:val="12"/>
        </w:rPr>
        <w:t>r was and is a social decision, and not, as is often claimed, a technical one. In the "free enterprise" or "mixed economy" countries</w:t>
      </w:r>
      <w:r w:rsidRPr="004A105A">
        <w:rPr>
          <w:rFonts w:ascii="Georgia" w:hAnsi="Georgia"/>
          <w:szCs w:val="22"/>
        </w:rPr>
        <w:t xml:space="preserve"> </w:t>
      </w:r>
      <w:r w:rsidRPr="007C5559">
        <w:rPr>
          <w:rStyle w:val="StyleBoldUnderline"/>
          <w:rFonts w:ascii="Georgia" w:hAnsi="Georgia"/>
          <w:szCs w:val="22"/>
        </w:rPr>
        <w:t>this choice was made by capitalists and</w:t>
      </w:r>
      <w:r w:rsidRPr="004A105A">
        <w:rPr>
          <w:rStyle w:val="StyleBoldUnderline"/>
          <w:rFonts w:ascii="Georgia" w:hAnsi="Georgia"/>
          <w:szCs w:val="22"/>
        </w:rPr>
        <w:t xml:space="preserve"> their friends in the government</w:t>
      </w:r>
      <w:r w:rsidRPr="004A105A">
        <w:rPr>
          <w:rFonts w:ascii="Georgia" w:hAnsi="Georgia"/>
          <w:szCs w:val="22"/>
        </w:rPr>
        <w:t xml:space="preserve">. </w:t>
      </w:r>
      <w:r w:rsidRPr="004A105A">
        <w:rPr>
          <w:rFonts w:ascii="Georgia" w:hAnsi="Georgia"/>
          <w:sz w:val="12"/>
          <w:szCs w:val="12"/>
        </w:rPr>
        <w:t>In "company nations" such as the USSR, these people are not even formally separated, and the state directly controls business and the money economy. So it comes as no surprise that their</w:t>
      </w:r>
      <w:r w:rsidRPr="004A105A">
        <w:rPr>
          <w:rFonts w:ascii="Georgia" w:hAnsi="Georgia"/>
          <w:szCs w:val="22"/>
        </w:rPr>
        <w:t xml:space="preserve"> </w:t>
      </w:r>
      <w:r w:rsidRPr="004A105A">
        <w:rPr>
          <w:rStyle w:val="StyleBoldUnderline"/>
          <w:rFonts w:ascii="Georgia" w:hAnsi="Georgia"/>
          <w:szCs w:val="22"/>
        </w:rPr>
        <w:t xml:space="preserve">choice of </w:t>
      </w:r>
      <w:r w:rsidRPr="007C5559">
        <w:rPr>
          <w:rStyle w:val="StyleBoldUnderline"/>
          <w:rFonts w:ascii="Georgia" w:hAnsi="Georgia"/>
          <w:szCs w:val="22"/>
          <w:highlight w:val="yellow"/>
        </w:rPr>
        <w:t xml:space="preserve">nuclear power </w:t>
      </w:r>
      <w:r w:rsidRPr="004A105A">
        <w:rPr>
          <w:rFonts w:ascii="Georgia" w:hAnsi="Georgia"/>
          <w:sz w:val="12"/>
          <w:szCs w:val="12"/>
        </w:rPr>
        <w:t>also</w:t>
      </w:r>
      <w:r w:rsidRPr="004A105A">
        <w:rPr>
          <w:rStyle w:val="StyleBoldUnderline"/>
          <w:rFonts w:ascii="Georgia" w:hAnsi="Georgia"/>
          <w:szCs w:val="22"/>
        </w:rPr>
        <w:t xml:space="preserve"> brought them </w:t>
      </w:r>
      <w:r w:rsidRPr="004A105A">
        <w:rPr>
          <w:rFonts w:ascii="Georgia" w:hAnsi="Georgia"/>
          <w:sz w:val="12"/>
          <w:szCs w:val="12"/>
        </w:rPr>
        <w:t>all the usual advantages</w:t>
      </w:r>
      <w:r w:rsidRPr="004A105A">
        <w:rPr>
          <w:rFonts w:ascii="Georgia" w:hAnsi="Georgia"/>
          <w:szCs w:val="22"/>
        </w:rPr>
        <w:t>—</w:t>
      </w:r>
      <w:r w:rsidRPr="007C5559">
        <w:rPr>
          <w:rStyle w:val="StyleBoldUnderline"/>
          <w:rFonts w:ascii="Georgia" w:hAnsi="Georgia"/>
          <w:szCs w:val="22"/>
          <w:highlight w:val="yellow"/>
        </w:rPr>
        <w:t>increases in centralized control</w:t>
      </w:r>
      <w:r w:rsidRPr="004A105A">
        <w:rPr>
          <w:rStyle w:val="StyleBoldUnderline"/>
          <w:rFonts w:ascii="Georgia" w:hAnsi="Georgia"/>
          <w:szCs w:val="22"/>
        </w:rPr>
        <w:t xml:space="preserve">, monopolization of social power, </w:t>
      </w:r>
      <w:r w:rsidRPr="007C5559">
        <w:rPr>
          <w:rStyle w:val="StyleBoldUnderline"/>
          <w:rFonts w:ascii="Georgia" w:hAnsi="Georgia"/>
          <w:szCs w:val="22"/>
          <w:highlight w:val="yellow"/>
        </w:rPr>
        <w:t>and subordination of science to the ends of cap</w:t>
      </w:r>
      <w:r w:rsidRPr="004A105A">
        <w:rPr>
          <w:rStyle w:val="StyleBoldUnderline"/>
          <w:rFonts w:ascii="Georgia" w:hAnsi="Georgia"/>
          <w:szCs w:val="22"/>
        </w:rPr>
        <w:t>italist production.</w:t>
      </w:r>
      <w:r w:rsidRPr="004A105A">
        <w:rPr>
          <w:rFonts w:ascii="Georgia" w:hAnsi="Georgia"/>
          <w:szCs w:val="22"/>
        </w:rPr>
        <w:t xml:space="preserve"> </w:t>
      </w:r>
      <w:r w:rsidRPr="007C5559">
        <w:rPr>
          <w:rStyle w:val="StyleBoldUnderline"/>
          <w:rFonts w:ascii="Georgia" w:hAnsi="Georgia"/>
          <w:szCs w:val="22"/>
          <w:highlight w:val="yellow"/>
        </w:rPr>
        <w:t xml:space="preserve">Nuclear power helps keep people at safe levels of fear </w:t>
      </w:r>
      <w:r w:rsidRPr="004A105A">
        <w:rPr>
          <w:rStyle w:val="StyleBoldUnderline"/>
          <w:rFonts w:ascii="Georgia" w:hAnsi="Georgia"/>
          <w:szCs w:val="22"/>
        </w:rPr>
        <w:t xml:space="preserve">and anxiety, and disasters provide the opportunity </w:t>
      </w:r>
      <w:r w:rsidRPr="007C5559">
        <w:rPr>
          <w:rStyle w:val="StyleBoldUnderline"/>
          <w:rFonts w:ascii="Georgia" w:hAnsi="Georgia"/>
          <w:szCs w:val="22"/>
          <w:highlight w:val="yellow"/>
        </w:rPr>
        <w:t xml:space="preserve">to justify the command structure that </w:t>
      </w:r>
      <w:r w:rsidRPr="004A105A">
        <w:rPr>
          <w:rStyle w:val="StyleBoldUnderline"/>
          <w:rFonts w:ascii="Georgia" w:hAnsi="Georgia"/>
          <w:szCs w:val="22"/>
        </w:rPr>
        <w:t xml:space="preserve">already </w:t>
      </w:r>
      <w:r w:rsidRPr="007C5559">
        <w:rPr>
          <w:rStyle w:val="StyleBoldUnderline"/>
          <w:rFonts w:ascii="Georgia" w:hAnsi="Georgia"/>
          <w:szCs w:val="22"/>
          <w:highlight w:val="yellow"/>
        </w:rPr>
        <w:t xml:space="preserve">functions </w:t>
      </w:r>
      <w:r w:rsidRPr="004A105A">
        <w:rPr>
          <w:rStyle w:val="StyleBoldUnderline"/>
          <w:rFonts w:ascii="Georgia" w:hAnsi="Georgia"/>
          <w:szCs w:val="22"/>
        </w:rPr>
        <w:t xml:space="preserve">in </w:t>
      </w:r>
      <w:r w:rsidRPr="004A105A">
        <w:rPr>
          <w:rFonts w:ascii="Georgia" w:hAnsi="Georgia"/>
          <w:sz w:val="12"/>
          <w:szCs w:val="12"/>
        </w:rPr>
        <w:t>the</w:t>
      </w:r>
      <w:r w:rsidRPr="004A105A">
        <w:rPr>
          <w:rFonts w:ascii="Georgia" w:hAnsi="Georgia"/>
          <w:szCs w:val="22"/>
        </w:rPr>
        <w:t xml:space="preserve"> </w:t>
      </w:r>
      <w:r w:rsidRPr="004A105A">
        <w:rPr>
          <w:rStyle w:val="StyleBoldUnderline"/>
          <w:rFonts w:ascii="Georgia" w:hAnsi="Georgia"/>
          <w:szCs w:val="22"/>
        </w:rPr>
        <w:t>factories</w:t>
      </w:r>
      <w:r w:rsidRPr="004A105A">
        <w:rPr>
          <w:rFonts w:ascii="Georgia" w:hAnsi="Georgia"/>
          <w:szCs w:val="22"/>
        </w:rPr>
        <w:t xml:space="preserve">, </w:t>
      </w:r>
      <w:r w:rsidRPr="004A105A">
        <w:rPr>
          <w:rFonts w:ascii="Georgia" w:hAnsi="Georgia"/>
          <w:sz w:val="12"/>
          <w:szCs w:val="12"/>
        </w:rPr>
        <w:t>the</w:t>
      </w:r>
      <w:r w:rsidRPr="004A105A">
        <w:rPr>
          <w:rFonts w:ascii="Georgia" w:hAnsi="Georgia"/>
          <w:szCs w:val="22"/>
        </w:rPr>
        <w:t xml:space="preserve"> </w:t>
      </w:r>
      <w:r w:rsidRPr="004A105A">
        <w:rPr>
          <w:rStyle w:val="StyleBoldUnderline"/>
          <w:rFonts w:ascii="Georgia" w:hAnsi="Georgia"/>
          <w:szCs w:val="22"/>
        </w:rPr>
        <w:t>schools</w:t>
      </w:r>
      <w:r w:rsidRPr="004A105A">
        <w:rPr>
          <w:rFonts w:ascii="Georgia" w:hAnsi="Georgia"/>
          <w:szCs w:val="22"/>
        </w:rPr>
        <w:t xml:space="preserve">, </w:t>
      </w:r>
      <w:r w:rsidRPr="004A105A">
        <w:rPr>
          <w:rFonts w:ascii="Georgia" w:hAnsi="Georgia"/>
          <w:sz w:val="12"/>
          <w:szCs w:val="12"/>
        </w:rPr>
        <w:t>the</w:t>
      </w:r>
      <w:r w:rsidRPr="004A105A">
        <w:rPr>
          <w:rFonts w:ascii="Georgia" w:hAnsi="Georgia"/>
          <w:szCs w:val="22"/>
        </w:rPr>
        <w:t xml:space="preserve"> </w:t>
      </w:r>
      <w:r w:rsidRPr="004A105A">
        <w:rPr>
          <w:rStyle w:val="StyleBoldUnderline"/>
          <w:rFonts w:ascii="Georgia" w:hAnsi="Georgia"/>
          <w:szCs w:val="22"/>
        </w:rPr>
        <w:t>prisons</w:t>
      </w:r>
      <w:r w:rsidRPr="004A105A">
        <w:rPr>
          <w:rFonts w:ascii="Georgia" w:hAnsi="Georgia"/>
          <w:szCs w:val="22"/>
        </w:rPr>
        <w:t xml:space="preserve">, </w:t>
      </w:r>
      <w:r w:rsidRPr="004A105A">
        <w:rPr>
          <w:rFonts w:ascii="Georgia" w:hAnsi="Georgia"/>
          <w:sz w:val="12"/>
          <w:szCs w:val="12"/>
        </w:rPr>
        <w:t>the</w:t>
      </w:r>
      <w:r w:rsidRPr="004A105A">
        <w:rPr>
          <w:rFonts w:ascii="Georgia" w:hAnsi="Georgia"/>
          <w:szCs w:val="22"/>
        </w:rPr>
        <w:t xml:space="preserve"> </w:t>
      </w:r>
      <w:r w:rsidRPr="004A105A">
        <w:rPr>
          <w:rStyle w:val="StyleBoldUnderline"/>
          <w:rFonts w:ascii="Georgia" w:hAnsi="Georgia"/>
          <w:szCs w:val="22"/>
        </w:rPr>
        <w:t>hospitals</w:t>
      </w:r>
      <w:r w:rsidRPr="004A105A">
        <w:rPr>
          <w:rFonts w:ascii="Georgia" w:hAnsi="Georgia"/>
          <w:szCs w:val="22"/>
        </w:rPr>
        <w:t xml:space="preserve">. . . </w:t>
      </w:r>
      <w:r w:rsidRPr="007C5559">
        <w:rPr>
          <w:rStyle w:val="StyleBoldUnderline"/>
          <w:rFonts w:ascii="Georgia" w:hAnsi="Georgia"/>
          <w:szCs w:val="22"/>
          <w:highlight w:val="yellow"/>
        </w:rPr>
        <w:t>The danger of it falling into "the wrong hands</w:t>
      </w:r>
      <w:r w:rsidRPr="004A105A">
        <w:rPr>
          <w:rStyle w:val="StyleBoldUnderline"/>
          <w:rFonts w:ascii="Georgia" w:hAnsi="Georgia"/>
          <w:szCs w:val="22"/>
        </w:rPr>
        <w:t xml:space="preserve">" also </w:t>
      </w:r>
      <w:r w:rsidRPr="007C5559">
        <w:rPr>
          <w:rStyle w:val="StyleBoldUnderline"/>
          <w:rFonts w:ascii="Georgia" w:hAnsi="Georgia"/>
          <w:szCs w:val="22"/>
          <w:highlight w:val="yellow"/>
        </w:rPr>
        <w:t xml:space="preserve">legitimates the state's </w:t>
      </w:r>
      <w:r w:rsidRPr="004A105A">
        <w:rPr>
          <w:rStyle w:val="StyleBoldUnderline"/>
          <w:rFonts w:ascii="Georgia" w:hAnsi="Georgia"/>
          <w:szCs w:val="22"/>
        </w:rPr>
        <w:t xml:space="preserve">official </w:t>
      </w:r>
      <w:r w:rsidRPr="007C5559">
        <w:rPr>
          <w:rStyle w:val="StyleBoldUnderline"/>
          <w:rFonts w:ascii="Georgia" w:hAnsi="Georgia"/>
          <w:szCs w:val="22"/>
          <w:highlight w:val="yellow"/>
        </w:rPr>
        <w:t>terrorism</w:t>
      </w:r>
      <w:r w:rsidRPr="004A105A">
        <w:rPr>
          <w:rFonts w:ascii="Georgia" w:hAnsi="Georgia"/>
          <w:szCs w:val="22"/>
        </w:rPr>
        <w:t xml:space="preserve">, </w:t>
      </w:r>
      <w:r w:rsidRPr="004A105A">
        <w:rPr>
          <w:rFonts w:ascii="Georgia" w:hAnsi="Georgia"/>
          <w:sz w:val="12"/>
          <w:szCs w:val="12"/>
        </w:rPr>
        <w:t>its</w:t>
      </w:r>
      <w:r w:rsidRPr="004A105A">
        <w:rPr>
          <w:rFonts w:ascii="Georgia" w:hAnsi="Georgia"/>
          <w:szCs w:val="22"/>
        </w:rPr>
        <w:t xml:space="preserve"> p</w:t>
      </w:r>
      <w:r w:rsidRPr="004A105A">
        <w:rPr>
          <w:rStyle w:val="StyleBoldUnderline"/>
          <w:rFonts w:ascii="Georgia" w:hAnsi="Georgia"/>
          <w:szCs w:val="22"/>
        </w:rPr>
        <w:t>olice function augmented for our own good. Our lack of control over our lives becomes the source of its power.</w:t>
      </w:r>
    </w:p>
    <w:p w14:paraId="2B732C2C" w14:textId="562F628D" w:rsidR="00BC4543" w:rsidRPr="00661BE7" w:rsidRDefault="00BC4543" w:rsidP="00BC4543">
      <w:pPr>
        <w:pStyle w:val="Heading4"/>
        <w:rPr>
          <w:rFonts w:cs="Geeza Pro"/>
        </w:rPr>
      </w:pPr>
      <w:r>
        <w:rPr>
          <w:rFonts w:eastAsia="Calibri" w:cs="Calibri"/>
        </w:rPr>
        <w:t xml:space="preserve">And, nuclear power is run by the </w:t>
      </w:r>
      <w:r w:rsidRPr="00BC4543">
        <w:rPr>
          <w:rFonts w:eastAsia="Calibri" w:cs="Calibri"/>
          <w:u w:val="single"/>
        </w:rPr>
        <w:t>ruling class</w:t>
      </w:r>
      <w:r>
        <w:rPr>
          <w:rFonts w:eastAsia="Calibri" w:cs="Calibri"/>
        </w:rPr>
        <w:t xml:space="preserve"> --- fuels capitalism by reproducing the productive mindset of the state.</w:t>
      </w:r>
      <w:r w:rsidRPr="00661BE7">
        <w:rPr>
          <w:rFonts w:cs="Geeza Pro"/>
        </w:rPr>
        <w:t xml:space="preserve"> </w:t>
      </w:r>
      <w:r w:rsidRPr="00661BE7">
        <w:rPr>
          <w:rFonts w:eastAsia="Calibri" w:cs="Calibri"/>
        </w:rPr>
        <w:t>SLPS</w:t>
      </w:r>
      <w:r>
        <w:rPr>
          <w:rFonts w:eastAsia="Calibri" w:cs="Calibri"/>
        </w:rPr>
        <w:t>:</w:t>
      </w:r>
    </w:p>
    <w:p w14:paraId="7C727038" w14:textId="77777777" w:rsidR="00BC4543" w:rsidRPr="00661BE7" w:rsidRDefault="00BC4543" w:rsidP="00BC4543">
      <w:pPr>
        <w:pStyle w:val="NoSpacing"/>
        <w:rPr>
          <w:rFonts w:ascii="Georgia" w:hAnsi="Georgia"/>
          <w:sz w:val="16"/>
          <w:szCs w:val="16"/>
        </w:rPr>
      </w:pPr>
      <w:r w:rsidRPr="00661BE7">
        <w:rPr>
          <w:rFonts w:ascii="Georgia" w:hAnsi="Georgia"/>
          <w:sz w:val="16"/>
          <w:szCs w:val="16"/>
        </w:rPr>
        <w:t>[A Socialist Labor Party Statement— Socialism and Nuclear Power (1981) Socialist Labor Party of America, P.O. Box 218, Mountain View, CA 94042-0218 • www.slp.org • socialists@slp.org// LHP JN]</w:t>
      </w:r>
    </w:p>
    <w:p w14:paraId="03D1539E" w14:textId="460B74D9" w:rsidR="00BB7DEF" w:rsidRPr="00BB7DEF" w:rsidRDefault="00BC4543" w:rsidP="00BC4543">
      <w:pPr>
        <w:pStyle w:val="NoSpacing"/>
        <w:rPr>
          <w:rFonts w:ascii="Georgia" w:hAnsi="Georgia" w:cs="Geeza Pro"/>
          <w:b/>
          <w:sz w:val="22"/>
          <w:szCs w:val="22"/>
          <w:u w:val="single"/>
        </w:rPr>
      </w:pPr>
      <w:r w:rsidRPr="00BC4543">
        <w:rPr>
          <w:rFonts w:ascii="Georgia" w:hAnsi="Georgia"/>
          <w:b/>
          <w:sz w:val="22"/>
          <w:szCs w:val="22"/>
          <w:u w:val="single"/>
        </w:rPr>
        <w:t>Socialists</w:t>
      </w:r>
      <w:r w:rsidRPr="00BC4543">
        <w:rPr>
          <w:rFonts w:ascii="Georgia" w:hAnsi="Georgia" w:cs="Geeza Pro"/>
          <w:b/>
          <w:sz w:val="22"/>
          <w:szCs w:val="22"/>
          <w:u w:val="single"/>
        </w:rPr>
        <w:t xml:space="preserve"> </w:t>
      </w:r>
      <w:r w:rsidRPr="00BC4543">
        <w:rPr>
          <w:rFonts w:ascii="Georgia" w:hAnsi="Georgia"/>
          <w:b/>
          <w:sz w:val="22"/>
          <w:szCs w:val="22"/>
          <w:u w:val="single"/>
        </w:rPr>
        <w:t>can</w:t>
      </w:r>
      <w:r w:rsidRPr="00BC4543">
        <w:rPr>
          <w:rFonts w:ascii="Georgia" w:hAnsi="Georgia" w:cs="Geeza Pro"/>
          <w:b/>
          <w:sz w:val="22"/>
          <w:szCs w:val="22"/>
          <w:u w:val="single"/>
        </w:rPr>
        <w:t xml:space="preserve"> </w:t>
      </w:r>
      <w:r w:rsidRPr="00BC4543">
        <w:rPr>
          <w:rFonts w:ascii="Georgia" w:hAnsi="Georgia"/>
          <w:b/>
          <w:sz w:val="22"/>
          <w:szCs w:val="22"/>
          <w:u w:val="single"/>
        </w:rPr>
        <w:t>bring</w:t>
      </w:r>
      <w:r w:rsidRPr="00661BE7">
        <w:rPr>
          <w:rFonts w:ascii="Georgia" w:hAnsi="Georgia" w:cs="Geeza Pro"/>
          <w:sz w:val="12"/>
        </w:rPr>
        <w:t xml:space="preserve"> </w:t>
      </w:r>
      <w:r w:rsidRPr="00661BE7">
        <w:rPr>
          <w:rFonts w:ascii="Georgia" w:hAnsi="Georgia"/>
          <w:sz w:val="12"/>
        </w:rPr>
        <w:t>many</w:t>
      </w:r>
      <w:r w:rsidRPr="00661BE7">
        <w:rPr>
          <w:rFonts w:ascii="Georgia" w:hAnsi="Georgia" w:cs="Geeza Pro"/>
          <w:sz w:val="12"/>
        </w:rPr>
        <w:t xml:space="preserve"> </w:t>
      </w:r>
      <w:r w:rsidRPr="00661BE7">
        <w:rPr>
          <w:rFonts w:ascii="Georgia" w:hAnsi="Georgia"/>
          <w:sz w:val="12"/>
        </w:rPr>
        <w:t>important</w:t>
      </w:r>
      <w:r w:rsidRPr="00661BE7">
        <w:rPr>
          <w:rFonts w:ascii="Georgia" w:hAnsi="Georgia" w:cs="Geeza Pro"/>
          <w:sz w:val="12"/>
        </w:rPr>
        <w:t xml:space="preserve"> </w:t>
      </w:r>
      <w:r w:rsidRPr="00BC4543">
        <w:rPr>
          <w:rFonts w:ascii="Georgia" w:hAnsi="Georgia"/>
          <w:b/>
          <w:sz w:val="22"/>
          <w:szCs w:val="22"/>
          <w:u w:val="single"/>
        </w:rPr>
        <w:t>insights</w:t>
      </w:r>
      <w:r w:rsidRPr="00BC4543">
        <w:rPr>
          <w:rFonts w:ascii="Georgia" w:hAnsi="Georgia" w:cs="Geeza Pro"/>
          <w:b/>
          <w:sz w:val="22"/>
          <w:szCs w:val="22"/>
          <w:u w:val="single"/>
        </w:rPr>
        <w:t xml:space="preserve"> </w:t>
      </w:r>
      <w:r w:rsidRPr="00BC4543">
        <w:rPr>
          <w:rFonts w:ascii="Georgia" w:hAnsi="Georgia"/>
          <w:b/>
          <w:sz w:val="22"/>
          <w:szCs w:val="22"/>
          <w:u w:val="single"/>
        </w:rPr>
        <w:t>to</w:t>
      </w:r>
      <w:r w:rsidRPr="00661BE7">
        <w:rPr>
          <w:rFonts w:ascii="Georgia" w:hAnsi="Georgia" w:cs="Geeza Pro"/>
          <w:sz w:val="12"/>
        </w:rPr>
        <w:t xml:space="preserve"> </w:t>
      </w:r>
      <w:r w:rsidRPr="00661BE7">
        <w:rPr>
          <w:rFonts w:ascii="Georgia" w:hAnsi="Georgia"/>
          <w:sz w:val="12"/>
        </w:rPr>
        <w:t>the</w:t>
      </w:r>
      <w:r w:rsidRPr="00661BE7">
        <w:rPr>
          <w:rFonts w:ascii="Georgia" w:hAnsi="Georgia" w:cs="Geeza Pro"/>
          <w:sz w:val="12"/>
        </w:rPr>
        <w:t xml:space="preserve"> </w:t>
      </w:r>
      <w:r w:rsidRPr="00661BE7">
        <w:rPr>
          <w:rFonts w:ascii="Georgia" w:hAnsi="Georgia"/>
          <w:sz w:val="12"/>
        </w:rPr>
        <w:t>questions</w:t>
      </w:r>
      <w:r w:rsidRPr="00661BE7">
        <w:rPr>
          <w:rFonts w:ascii="Georgia" w:hAnsi="Georgia" w:cs="Geeza Pro"/>
          <w:sz w:val="12"/>
        </w:rPr>
        <w:t xml:space="preserve"> </w:t>
      </w:r>
      <w:r w:rsidRPr="00661BE7">
        <w:rPr>
          <w:rFonts w:ascii="Georgia" w:hAnsi="Georgia"/>
          <w:sz w:val="12"/>
        </w:rPr>
        <w:t>and</w:t>
      </w:r>
      <w:r w:rsidRPr="00661BE7">
        <w:rPr>
          <w:rFonts w:ascii="Georgia" w:hAnsi="Georgia" w:cs="Geeza Pro"/>
          <w:sz w:val="12"/>
        </w:rPr>
        <w:t xml:space="preserve"> </w:t>
      </w:r>
      <w:r w:rsidRPr="00661BE7">
        <w:rPr>
          <w:rFonts w:ascii="Georgia" w:hAnsi="Georgia"/>
          <w:sz w:val="12"/>
        </w:rPr>
        <w:t>concerns</w:t>
      </w:r>
      <w:r w:rsidRPr="00661BE7">
        <w:rPr>
          <w:rFonts w:ascii="Georgia" w:hAnsi="Georgia" w:cs="Geeza Pro"/>
          <w:sz w:val="12"/>
        </w:rPr>
        <w:t xml:space="preserve"> </w:t>
      </w:r>
      <w:r w:rsidRPr="00661BE7">
        <w:rPr>
          <w:rFonts w:ascii="Georgia" w:hAnsi="Georgia"/>
          <w:sz w:val="12"/>
        </w:rPr>
        <w:t>raised</w:t>
      </w:r>
      <w:r w:rsidRPr="00661BE7">
        <w:rPr>
          <w:rFonts w:ascii="Georgia" w:hAnsi="Georgia" w:cs="Geeza Pro"/>
          <w:sz w:val="12"/>
        </w:rPr>
        <w:t xml:space="preserve"> </w:t>
      </w:r>
      <w:r w:rsidRPr="00661BE7">
        <w:rPr>
          <w:rFonts w:ascii="Georgia" w:hAnsi="Georgia"/>
          <w:sz w:val="12"/>
        </w:rPr>
        <w:t>by</w:t>
      </w:r>
      <w:r w:rsidRPr="00661BE7">
        <w:rPr>
          <w:rFonts w:ascii="Georgia" w:hAnsi="Georgia" w:cs="Geeza Pro"/>
          <w:sz w:val="12"/>
        </w:rPr>
        <w:t xml:space="preserve"> </w:t>
      </w:r>
      <w:r w:rsidRPr="00BC4543">
        <w:rPr>
          <w:rFonts w:ascii="Georgia" w:hAnsi="Georgia"/>
          <w:b/>
          <w:sz w:val="22"/>
          <w:szCs w:val="22"/>
          <w:u w:val="single"/>
        </w:rPr>
        <w:t>nuclear</w:t>
      </w:r>
      <w:r w:rsidRPr="00661BE7">
        <w:rPr>
          <w:rFonts w:ascii="Georgia" w:hAnsi="Georgia" w:cs="Geeza Pro"/>
          <w:b/>
          <w:u w:val="single"/>
        </w:rPr>
        <w:t xml:space="preserve"> </w:t>
      </w:r>
      <w:r w:rsidRPr="00BC4543">
        <w:rPr>
          <w:rFonts w:ascii="Georgia" w:hAnsi="Georgia"/>
          <w:b/>
          <w:sz w:val="22"/>
          <w:szCs w:val="22"/>
          <w:u w:val="single"/>
        </w:rPr>
        <w:t>technology</w:t>
      </w:r>
      <w:r w:rsidRPr="00BC4543">
        <w:rPr>
          <w:rFonts w:ascii="Georgia" w:hAnsi="Georgia" w:cs="Geeza Pro"/>
          <w:sz w:val="22"/>
          <w:szCs w:val="22"/>
        </w:rPr>
        <w:t>.</w:t>
      </w:r>
      <w:r w:rsidRPr="00661BE7">
        <w:rPr>
          <w:rFonts w:ascii="Georgia" w:hAnsi="Georgia" w:cs="Geeza Pro"/>
          <w:sz w:val="12"/>
        </w:rPr>
        <w:t xml:space="preserve"> </w:t>
      </w:r>
      <w:r w:rsidRPr="00661BE7">
        <w:rPr>
          <w:rFonts w:ascii="Georgia" w:hAnsi="Georgia"/>
          <w:sz w:val="12"/>
        </w:rPr>
        <w:t>However,</w:t>
      </w:r>
      <w:r w:rsidRPr="00661BE7">
        <w:rPr>
          <w:rFonts w:ascii="Georgia" w:hAnsi="Georgia" w:cs="Geeza Pro"/>
          <w:sz w:val="12"/>
        </w:rPr>
        <w:t xml:space="preserve"> </w:t>
      </w:r>
      <w:r w:rsidRPr="00661BE7">
        <w:rPr>
          <w:rFonts w:ascii="Georgia" w:hAnsi="Georgia"/>
          <w:sz w:val="12"/>
        </w:rPr>
        <w:t>two</w:t>
      </w:r>
      <w:r w:rsidRPr="00661BE7">
        <w:rPr>
          <w:rFonts w:ascii="Georgia" w:hAnsi="Georgia" w:cs="Geeza Pro"/>
          <w:sz w:val="12"/>
        </w:rPr>
        <w:t xml:space="preserve"> </w:t>
      </w:r>
      <w:r w:rsidRPr="00661BE7">
        <w:rPr>
          <w:rFonts w:ascii="Georgia" w:hAnsi="Georgia"/>
          <w:sz w:val="12"/>
        </w:rPr>
        <w:t>aspects</w:t>
      </w:r>
      <w:r w:rsidRPr="00661BE7">
        <w:rPr>
          <w:rFonts w:ascii="Georgia" w:hAnsi="Georgia" w:cs="Geeza Pro"/>
          <w:sz w:val="12"/>
        </w:rPr>
        <w:t xml:space="preserve"> </w:t>
      </w:r>
      <w:r w:rsidRPr="00661BE7">
        <w:rPr>
          <w:rFonts w:ascii="Georgia" w:hAnsi="Georgia"/>
          <w:sz w:val="12"/>
        </w:rPr>
        <w:t>of</w:t>
      </w:r>
      <w:r w:rsidRPr="00661BE7">
        <w:rPr>
          <w:rFonts w:ascii="Georgia" w:hAnsi="Georgia" w:cs="Geeza Pro"/>
          <w:sz w:val="12"/>
        </w:rPr>
        <w:t xml:space="preserve"> </w:t>
      </w:r>
      <w:r w:rsidRPr="00661BE7">
        <w:rPr>
          <w:rFonts w:ascii="Georgia" w:hAnsi="Georgia"/>
          <w:sz w:val="12"/>
        </w:rPr>
        <w:t>the</w:t>
      </w:r>
      <w:r w:rsidRPr="00661BE7">
        <w:rPr>
          <w:rFonts w:ascii="Georgia" w:hAnsi="Georgia" w:cs="Geeza Pro"/>
          <w:sz w:val="12"/>
        </w:rPr>
        <w:t xml:space="preserve"> </w:t>
      </w:r>
      <w:r w:rsidRPr="00661BE7">
        <w:rPr>
          <w:rFonts w:ascii="Georgia" w:hAnsi="Georgia"/>
          <w:sz w:val="12"/>
        </w:rPr>
        <w:t>socialist</w:t>
      </w:r>
      <w:r w:rsidRPr="00661BE7">
        <w:rPr>
          <w:rFonts w:ascii="Georgia" w:hAnsi="Georgia" w:cs="Geeza Pro"/>
          <w:sz w:val="12"/>
        </w:rPr>
        <w:t xml:space="preserve"> </w:t>
      </w:r>
      <w:r w:rsidRPr="00661BE7">
        <w:rPr>
          <w:rFonts w:ascii="Georgia" w:hAnsi="Georgia"/>
          <w:sz w:val="12"/>
        </w:rPr>
        <w:t>perspective</w:t>
      </w:r>
      <w:r w:rsidRPr="00661BE7">
        <w:rPr>
          <w:rFonts w:ascii="Georgia" w:hAnsi="Georgia" w:cs="Geeza Pro"/>
          <w:sz w:val="12"/>
        </w:rPr>
        <w:t xml:space="preserve"> </w:t>
      </w:r>
      <w:r w:rsidRPr="00661BE7">
        <w:rPr>
          <w:rFonts w:ascii="Georgia" w:hAnsi="Georgia"/>
          <w:sz w:val="12"/>
        </w:rPr>
        <w:t>on</w:t>
      </w:r>
      <w:r w:rsidRPr="00661BE7">
        <w:rPr>
          <w:rFonts w:ascii="Georgia" w:hAnsi="Georgia" w:cs="Geeza Pro"/>
          <w:sz w:val="12"/>
        </w:rPr>
        <w:t xml:space="preserve"> </w:t>
      </w:r>
      <w:r w:rsidRPr="00661BE7">
        <w:rPr>
          <w:rFonts w:ascii="Georgia" w:hAnsi="Georgia"/>
          <w:sz w:val="12"/>
        </w:rPr>
        <w:t>the</w:t>
      </w:r>
      <w:r w:rsidRPr="00661BE7">
        <w:rPr>
          <w:rFonts w:ascii="Georgia" w:hAnsi="Georgia" w:cs="Geeza Pro"/>
          <w:sz w:val="12"/>
        </w:rPr>
        <w:t xml:space="preserve"> </w:t>
      </w:r>
      <w:r w:rsidRPr="00661BE7">
        <w:rPr>
          <w:rFonts w:ascii="Georgia" w:hAnsi="Georgia"/>
          <w:sz w:val="12"/>
        </w:rPr>
        <w:t>nuclear</w:t>
      </w:r>
      <w:r w:rsidRPr="00661BE7">
        <w:rPr>
          <w:rFonts w:ascii="Georgia" w:hAnsi="Georgia" w:cs="Geeza Pro"/>
          <w:sz w:val="12"/>
        </w:rPr>
        <w:t xml:space="preserve"> </w:t>
      </w:r>
      <w:r w:rsidRPr="00661BE7">
        <w:rPr>
          <w:rFonts w:ascii="Georgia" w:hAnsi="Georgia"/>
          <w:sz w:val="12"/>
        </w:rPr>
        <w:t>power</w:t>
      </w:r>
      <w:r w:rsidRPr="00661BE7">
        <w:rPr>
          <w:rFonts w:ascii="Georgia" w:hAnsi="Georgia" w:cs="Geeza Pro"/>
          <w:sz w:val="12"/>
        </w:rPr>
        <w:t xml:space="preserve"> </w:t>
      </w:r>
      <w:r w:rsidRPr="00661BE7">
        <w:rPr>
          <w:rFonts w:ascii="Georgia" w:hAnsi="Georgia"/>
          <w:sz w:val="12"/>
        </w:rPr>
        <w:t>issue</w:t>
      </w:r>
      <w:r w:rsidRPr="00661BE7">
        <w:rPr>
          <w:rFonts w:ascii="Georgia" w:hAnsi="Georgia" w:cs="Geeza Pro"/>
          <w:sz w:val="12"/>
        </w:rPr>
        <w:t xml:space="preserve"> </w:t>
      </w:r>
      <w:r w:rsidRPr="00661BE7">
        <w:rPr>
          <w:rFonts w:ascii="Georgia" w:hAnsi="Georgia"/>
          <w:sz w:val="12"/>
        </w:rPr>
        <w:t>are</w:t>
      </w:r>
      <w:r w:rsidRPr="00661BE7">
        <w:rPr>
          <w:rFonts w:ascii="Georgia" w:hAnsi="Georgia" w:cs="Geeza Pro"/>
          <w:sz w:val="12"/>
        </w:rPr>
        <w:t xml:space="preserve"> </w:t>
      </w:r>
      <w:r w:rsidRPr="00661BE7">
        <w:rPr>
          <w:rFonts w:ascii="Georgia" w:hAnsi="Georgia"/>
          <w:sz w:val="12"/>
        </w:rPr>
        <w:t>primary</w:t>
      </w:r>
      <w:r w:rsidRPr="00661BE7">
        <w:rPr>
          <w:rFonts w:ascii="Georgia" w:hAnsi="Georgia" w:cs="Geeza Pro"/>
          <w:sz w:val="12"/>
        </w:rPr>
        <w:t xml:space="preserve">. </w:t>
      </w:r>
      <w:r w:rsidRPr="00661BE7">
        <w:rPr>
          <w:rFonts w:ascii="Georgia" w:hAnsi="Georgia"/>
          <w:sz w:val="12"/>
        </w:rPr>
        <w:t>One</w:t>
      </w:r>
      <w:r w:rsidRPr="00661BE7">
        <w:rPr>
          <w:rFonts w:ascii="Georgia" w:hAnsi="Georgia" w:cs="Geeza Pro"/>
          <w:sz w:val="12"/>
        </w:rPr>
        <w:t xml:space="preserve"> </w:t>
      </w:r>
      <w:r w:rsidRPr="00661BE7">
        <w:rPr>
          <w:rFonts w:ascii="Georgia" w:hAnsi="Georgia"/>
          <w:sz w:val="12"/>
        </w:rPr>
        <w:t>is</w:t>
      </w:r>
      <w:r w:rsidRPr="00661BE7">
        <w:rPr>
          <w:rFonts w:ascii="Georgia" w:hAnsi="Georgia" w:cs="Geeza Pro"/>
          <w:sz w:val="12"/>
        </w:rPr>
        <w:t xml:space="preserve"> </w:t>
      </w:r>
      <w:r w:rsidRPr="00BC4543">
        <w:rPr>
          <w:rFonts w:ascii="Georgia" w:hAnsi="Georgia"/>
          <w:b/>
          <w:sz w:val="22"/>
          <w:szCs w:val="22"/>
          <w:highlight w:val="yellow"/>
          <w:u w:val="single"/>
        </w:rPr>
        <w:t>the</w:t>
      </w:r>
      <w:r w:rsidRPr="00BC4543">
        <w:rPr>
          <w:rFonts w:ascii="Georgia" w:hAnsi="Georgia" w:cs="Geeza Pro"/>
          <w:b/>
          <w:sz w:val="22"/>
          <w:szCs w:val="22"/>
          <w:u w:val="single"/>
        </w:rPr>
        <w:t xml:space="preserve"> </w:t>
      </w:r>
      <w:r w:rsidRPr="00BC4543">
        <w:rPr>
          <w:rFonts w:ascii="Georgia" w:hAnsi="Georgia"/>
          <w:b/>
          <w:sz w:val="22"/>
          <w:szCs w:val="22"/>
          <w:u w:val="single"/>
        </w:rPr>
        <w:t>socialist</w:t>
      </w:r>
      <w:r w:rsidRPr="00BC4543">
        <w:rPr>
          <w:rFonts w:ascii="Georgia" w:hAnsi="Georgia" w:cs="Geeza Pro"/>
          <w:b/>
          <w:sz w:val="22"/>
          <w:szCs w:val="22"/>
          <w:u w:val="single"/>
        </w:rPr>
        <w:t xml:space="preserve"> </w:t>
      </w:r>
      <w:r w:rsidRPr="00BC4543">
        <w:rPr>
          <w:rFonts w:ascii="Georgia" w:hAnsi="Georgia"/>
          <w:b/>
          <w:sz w:val="22"/>
          <w:szCs w:val="22"/>
          <w:highlight w:val="yellow"/>
          <w:u w:val="single"/>
        </w:rPr>
        <w:t>understanding</w:t>
      </w:r>
      <w:r w:rsidRPr="00BC4543">
        <w:rPr>
          <w:rFonts w:ascii="Georgia" w:hAnsi="Georgia" w:cs="Geeza Pro"/>
          <w:b/>
          <w:sz w:val="22"/>
          <w:szCs w:val="22"/>
          <w:highlight w:val="yellow"/>
          <w:u w:val="single"/>
        </w:rPr>
        <w:t xml:space="preserve"> </w:t>
      </w:r>
      <w:r w:rsidRPr="00BC4543">
        <w:rPr>
          <w:rFonts w:ascii="Georgia" w:hAnsi="Georgia"/>
          <w:b/>
          <w:sz w:val="22"/>
          <w:szCs w:val="22"/>
          <w:highlight w:val="yellow"/>
          <w:u w:val="single"/>
        </w:rPr>
        <w:t>that</w:t>
      </w:r>
      <w:r w:rsidRPr="00BC4543">
        <w:rPr>
          <w:rFonts w:ascii="Georgia" w:hAnsi="Georgia" w:cs="Geeza Pro"/>
          <w:b/>
          <w:sz w:val="22"/>
          <w:szCs w:val="22"/>
          <w:highlight w:val="yellow"/>
          <w:u w:val="single"/>
        </w:rPr>
        <w:t xml:space="preserve"> </w:t>
      </w:r>
      <w:r w:rsidRPr="00BC4543">
        <w:rPr>
          <w:rFonts w:ascii="Georgia" w:hAnsi="Georgia"/>
          <w:b/>
          <w:sz w:val="22"/>
          <w:szCs w:val="22"/>
          <w:highlight w:val="yellow"/>
          <w:u w:val="single"/>
        </w:rPr>
        <w:t>in</w:t>
      </w:r>
      <w:r w:rsidRPr="00BC4543">
        <w:rPr>
          <w:rFonts w:ascii="Georgia" w:hAnsi="Georgia" w:cs="Geeza Pro"/>
          <w:b/>
          <w:sz w:val="22"/>
          <w:szCs w:val="22"/>
          <w:highlight w:val="yellow"/>
          <w:u w:val="single"/>
        </w:rPr>
        <w:t xml:space="preserve"> </w:t>
      </w:r>
      <w:r w:rsidRPr="00BC4543">
        <w:rPr>
          <w:rFonts w:ascii="Georgia" w:hAnsi="Georgia"/>
          <w:b/>
          <w:sz w:val="22"/>
          <w:szCs w:val="22"/>
          <w:highlight w:val="yellow"/>
          <w:u w:val="single"/>
        </w:rPr>
        <w:t>a</w:t>
      </w:r>
      <w:r w:rsidRPr="00BC4543">
        <w:rPr>
          <w:rFonts w:ascii="Georgia" w:hAnsi="Georgia" w:cs="Geeza Pro"/>
          <w:b/>
          <w:sz w:val="22"/>
          <w:szCs w:val="22"/>
          <w:highlight w:val="yellow"/>
          <w:u w:val="single"/>
        </w:rPr>
        <w:t xml:space="preserve"> </w:t>
      </w:r>
      <w:r w:rsidRPr="00BC4543">
        <w:rPr>
          <w:rFonts w:ascii="Georgia" w:hAnsi="Georgia"/>
          <w:b/>
          <w:sz w:val="22"/>
          <w:szCs w:val="22"/>
          <w:highlight w:val="yellow"/>
          <w:u w:val="single"/>
        </w:rPr>
        <w:t>profit-motivated</w:t>
      </w:r>
      <w:r w:rsidRPr="00BC4543">
        <w:rPr>
          <w:rFonts w:ascii="Georgia" w:hAnsi="Georgia" w:cs="Geeza Pro"/>
          <w:b/>
          <w:sz w:val="22"/>
          <w:szCs w:val="22"/>
          <w:highlight w:val="yellow"/>
          <w:u w:val="single"/>
        </w:rPr>
        <w:t xml:space="preserve"> </w:t>
      </w:r>
      <w:r w:rsidRPr="00BC4543">
        <w:rPr>
          <w:rFonts w:ascii="Georgia" w:hAnsi="Georgia"/>
          <w:b/>
          <w:sz w:val="22"/>
          <w:szCs w:val="22"/>
          <w:highlight w:val="yellow"/>
          <w:u w:val="single"/>
        </w:rPr>
        <w:t>capitalist</w:t>
      </w:r>
      <w:r w:rsidRPr="00BC4543">
        <w:rPr>
          <w:rFonts w:ascii="Georgia" w:hAnsi="Georgia" w:cs="Geeza Pro"/>
          <w:b/>
          <w:sz w:val="22"/>
          <w:szCs w:val="22"/>
          <w:highlight w:val="yellow"/>
          <w:u w:val="single"/>
        </w:rPr>
        <w:t xml:space="preserve"> </w:t>
      </w:r>
      <w:r w:rsidRPr="00BC4543">
        <w:rPr>
          <w:rFonts w:ascii="Georgia" w:hAnsi="Georgia"/>
          <w:b/>
          <w:sz w:val="22"/>
          <w:szCs w:val="22"/>
          <w:highlight w:val="yellow"/>
          <w:u w:val="single"/>
        </w:rPr>
        <w:t>economy,</w:t>
      </w:r>
      <w:r w:rsidRPr="00BC4543">
        <w:rPr>
          <w:rFonts w:ascii="Georgia" w:hAnsi="Georgia" w:cs="Geeza Pro"/>
          <w:b/>
          <w:sz w:val="22"/>
          <w:szCs w:val="22"/>
          <w:highlight w:val="yellow"/>
          <w:u w:val="single"/>
        </w:rPr>
        <w:t xml:space="preserve"> </w:t>
      </w:r>
      <w:r w:rsidRPr="00BC4543">
        <w:rPr>
          <w:rFonts w:ascii="Georgia" w:hAnsi="Georgia"/>
          <w:b/>
          <w:sz w:val="22"/>
          <w:szCs w:val="22"/>
          <w:highlight w:val="yellow"/>
          <w:u w:val="single"/>
        </w:rPr>
        <w:t>nuclear</w:t>
      </w:r>
      <w:r w:rsidRPr="00BC4543">
        <w:rPr>
          <w:rFonts w:ascii="Georgia" w:hAnsi="Georgia" w:cs="Geeza Pro"/>
          <w:b/>
          <w:sz w:val="22"/>
          <w:szCs w:val="22"/>
          <w:highlight w:val="yellow"/>
          <w:u w:val="single"/>
        </w:rPr>
        <w:t xml:space="preserve"> </w:t>
      </w:r>
      <w:r w:rsidRPr="00BC4543">
        <w:rPr>
          <w:rFonts w:ascii="Georgia" w:hAnsi="Georgia"/>
          <w:b/>
          <w:sz w:val="22"/>
          <w:szCs w:val="22"/>
          <w:highlight w:val="yellow"/>
          <w:u w:val="single"/>
        </w:rPr>
        <w:t>power</w:t>
      </w:r>
      <w:r w:rsidRPr="00661BE7">
        <w:rPr>
          <w:rFonts w:ascii="Georgia" w:hAnsi="Georgia"/>
          <w:sz w:val="12"/>
        </w:rPr>
        <w:t>,</w:t>
      </w:r>
      <w:r w:rsidRPr="00661BE7">
        <w:rPr>
          <w:rFonts w:ascii="Georgia" w:hAnsi="Georgia" w:cs="Geeza Pro"/>
          <w:sz w:val="12"/>
        </w:rPr>
        <w:t xml:space="preserve"> </w:t>
      </w:r>
      <w:r w:rsidRPr="00661BE7">
        <w:rPr>
          <w:rFonts w:ascii="Georgia" w:hAnsi="Georgia"/>
          <w:sz w:val="12"/>
        </w:rPr>
        <w:t>like</w:t>
      </w:r>
      <w:r w:rsidRPr="00661BE7">
        <w:rPr>
          <w:rFonts w:ascii="Georgia" w:hAnsi="Georgia" w:cs="Geeza Pro"/>
          <w:sz w:val="12"/>
        </w:rPr>
        <w:t xml:space="preserve"> </w:t>
      </w:r>
      <w:r w:rsidRPr="00661BE7">
        <w:rPr>
          <w:rFonts w:ascii="Georgia" w:hAnsi="Georgia"/>
          <w:sz w:val="12"/>
        </w:rPr>
        <w:t>all</w:t>
      </w:r>
      <w:r w:rsidRPr="00661BE7">
        <w:rPr>
          <w:rFonts w:ascii="Georgia" w:hAnsi="Georgia" w:cs="Geeza Pro"/>
          <w:sz w:val="12"/>
        </w:rPr>
        <w:t xml:space="preserve"> </w:t>
      </w:r>
      <w:r w:rsidRPr="00661BE7">
        <w:rPr>
          <w:rFonts w:ascii="Georgia" w:hAnsi="Georgia"/>
          <w:sz w:val="12"/>
        </w:rPr>
        <w:t>other</w:t>
      </w:r>
      <w:r w:rsidRPr="00661BE7">
        <w:rPr>
          <w:rFonts w:ascii="Georgia" w:hAnsi="Georgia" w:cs="Geeza Pro"/>
          <w:sz w:val="12"/>
        </w:rPr>
        <w:t xml:space="preserve"> </w:t>
      </w:r>
      <w:r w:rsidRPr="00661BE7">
        <w:rPr>
          <w:rFonts w:ascii="Georgia" w:hAnsi="Georgia"/>
          <w:sz w:val="12"/>
        </w:rPr>
        <w:t>technology,</w:t>
      </w:r>
      <w:r w:rsidRPr="00661BE7">
        <w:rPr>
          <w:rFonts w:ascii="Georgia" w:hAnsi="Georgia" w:cs="Geeza Pro"/>
          <w:sz w:val="12"/>
        </w:rPr>
        <w:t xml:space="preserve"> </w:t>
      </w:r>
      <w:r w:rsidRPr="00BC4543">
        <w:rPr>
          <w:rFonts w:ascii="Georgia" w:hAnsi="Georgia"/>
          <w:b/>
          <w:sz w:val="22"/>
          <w:szCs w:val="22"/>
          <w:highlight w:val="yellow"/>
          <w:u w:val="single"/>
        </w:rPr>
        <w:t>will</w:t>
      </w:r>
      <w:r w:rsidRPr="00661BE7">
        <w:rPr>
          <w:rFonts w:ascii="Georgia" w:hAnsi="Georgia" w:cs="Geeza Pro"/>
          <w:sz w:val="12"/>
        </w:rPr>
        <w:t xml:space="preserve"> </w:t>
      </w:r>
      <w:r w:rsidRPr="00661BE7">
        <w:rPr>
          <w:rFonts w:ascii="Georgia" w:hAnsi="Georgia"/>
          <w:sz w:val="12"/>
        </w:rPr>
        <w:t>inevitably</w:t>
      </w:r>
      <w:r w:rsidRPr="00661BE7">
        <w:rPr>
          <w:rFonts w:ascii="Georgia" w:hAnsi="Georgia" w:cs="Geeza Pro"/>
          <w:sz w:val="12"/>
        </w:rPr>
        <w:t xml:space="preserve"> </w:t>
      </w:r>
      <w:r w:rsidRPr="00BC4543">
        <w:rPr>
          <w:rFonts w:ascii="Georgia" w:hAnsi="Georgia"/>
          <w:b/>
          <w:sz w:val="22"/>
          <w:szCs w:val="22"/>
          <w:highlight w:val="yellow"/>
          <w:u w:val="single"/>
        </w:rPr>
        <w:t>be</w:t>
      </w:r>
      <w:r w:rsidRPr="00BC4543">
        <w:rPr>
          <w:rFonts w:ascii="Georgia" w:hAnsi="Georgia" w:cs="Geeza Pro"/>
          <w:b/>
          <w:sz w:val="22"/>
          <w:szCs w:val="22"/>
          <w:u w:val="single"/>
        </w:rPr>
        <w:t xml:space="preserve"> </w:t>
      </w:r>
      <w:r w:rsidRPr="00BC4543">
        <w:rPr>
          <w:rFonts w:ascii="Georgia" w:hAnsi="Georgia"/>
          <w:b/>
          <w:sz w:val="22"/>
          <w:szCs w:val="22"/>
          <w:highlight w:val="yellow"/>
          <w:u w:val="single"/>
        </w:rPr>
        <w:t>developed</w:t>
      </w:r>
      <w:r w:rsidRPr="00661BE7">
        <w:rPr>
          <w:rFonts w:ascii="Georgia" w:hAnsi="Georgia" w:cs="Geeza Pro"/>
          <w:sz w:val="12"/>
        </w:rPr>
        <w:t xml:space="preserve"> </w:t>
      </w:r>
      <w:r w:rsidRPr="00661BE7">
        <w:rPr>
          <w:rFonts w:ascii="Georgia" w:hAnsi="Georgia"/>
          <w:sz w:val="12"/>
        </w:rPr>
        <w:t>and</w:t>
      </w:r>
      <w:r w:rsidRPr="00661BE7">
        <w:rPr>
          <w:rFonts w:ascii="Georgia" w:hAnsi="Georgia" w:cs="Geeza Pro"/>
          <w:sz w:val="12"/>
        </w:rPr>
        <w:t xml:space="preserve"> </w:t>
      </w:r>
      <w:r w:rsidRPr="00661BE7">
        <w:rPr>
          <w:rFonts w:ascii="Georgia" w:hAnsi="Georgia"/>
          <w:sz w:val="12"/>
        </w:rPr>
        <w:t>applied</w:t>
      </w:r>
      <w:r w:rsidRPr="00661BE7">
        <w:rPr>
          <w:rFonts w:ascii="Georgia" w:hAnsi="Georgia" w:cs="Geeza Pro"/>
          <w:sz w:val="12"/>
        </w:rPr>
        <w:t xml:space="preserve"> </w:t>
      </w:r>
      <w:r w:rsidRPr="00BC4543">
        <w:rPr>
          <w:rFonts w:ascii="Georgia" w:hAnsi="Georgia"/>
          <w:b/>
          <w:sz w:val="22"/>
          <w:szCs w:val="22"/>
          <w:highlight w:val="yellow"/>
          <w:u w:val="single"/>
        </w:rPr>
        <w:t>in</w:t>
      </w:r>
      <w:r w:rsidRPr="00BC4543">
        <w:rPr>
          <w:rFonts w:ascii="Georgia" w:hAnsi="Georgia" w:cs="Geeza Pro"/>
          <w:b/>
          <w:sz w:val="22"/>
          <w:szCs w:val="22"/>
          <w:highlight w:val="yellow"/>
          <w:u w:val="single"/>
        </w:rPr>
        <w:t xml:space="preserve"> </w:t>
      </w:r>
      <w:r w:rsidRPr="00BC4543">
        <w:rPr>
          <w:rFonts w:ascii="Georgia" w:hAnsi="Georgia"/>
          <w:b/>
          <w:sz w:val="22"/>
          <w:szCs w:val="22"/>
          <w:highlight w:val="yellow"/>
          <w:u w:val="single"/>
        </w:rPr>
        <w:t>an</w:t>
      </w:r>
      <w:r w:rsidRPr="00BC4543">
        <w:rPr>
          <w:rFonts w:ascii="Georgia" w:hAnsi="Georgia" w:cs="Geeza Pro"/>
          <w:b/>
          <w:sz w:val="22"/>
          <w:szCs w:val="22"/>
          <w:highlight w:val="yellow"/>
          <w:u w:val="single"/>
        </w:rPr>
        <w:t xml:space="preserve"> </w:t>
      </w:r>
      <w:r w:rsidRPr="00BC4543">
        <w:rPr>
          <w:rFonts w:ascii="Georgia" w:hAnsi="Georgia"/>
          <w:b/>
          <w:sz w:val="22"/>
          <w:szCs w:val="22"/>
          <w:highlight w:val="yellow"/>
          <w:u w:val="single"/>
        </w:rPr>
        <w:t>unsafe</w:t>
      </w:r>
      <w:r w:rsidRPr="00661BE7">
        <w:rPr>
          <w:rFonts w:ascii="Georgia" w:hAnsi="Georgia" w:cs="Geeza Pro"/>
          <w:sz w:val="12"/>
        </w:rPr>
        <w:t xml:space="preserve"> </w:t>
      </w:r>
      <w:r w:rsidRPr="00661BE7">
        <w:rPr>
          <w:rFonts w:ascii="Georgia" w:hAnsi="Georgia"/>
          <w:sz w:val="12"/>
        </w:rPr>
        <w:t>and</w:t>
      </w:r>
      <w:r w:rsidRPr="00661BE7">
        <w:rPr>
          <w:rFonts w:ascii="Georgia" w:hAnsi="Georgia" w:cs="Geeza Pro"/>
          <w:sz w:val="12"/>
        </w:rPr>
        <w:t xml:space="preserve"> </w:t>
      </w:r>
      <w:r w:rsidRPr="00661BE7">
        <w:rPr>
          <w:rFonts w:ascii="Georgia" w:hAnsi="Georgia"/>
          <w:sz w:val="12"/>
        </w:rPr>
        <w:t>environmentally</w:t>
      </w:r>
      <w:r w:rsidRPr="00661BE7">
        <w:rPr>
          <w:rFonts w:ascii="Georgia" w:hAnsi="Georgia" w:cs="Geeza Pro"/>
          <w:sz w:val="12"/>
        </w:rPr>
        <w:t xml:space="preserve"> </w:t>
      </w:r>
      <w:r w:rsidRPr="00661BE7">
        <w:rPr>
          <w:rFonts w:ascii="Georgia" w:hAnsi="Georgia"/>
          <w:sz w:val="12"/>
        </w:rPr>
        <w:t>destructive</w:t>
      </w:r>
      <w:r w:rsidRPr="00661BE7">
        <w:rPr>
          <w:rFonts w:ascii="Georgia" w:hAnsi="Georgia" w:cs="Geeza Pro"/>
          <w:sz w:val="12"/>
        </w:rPr>
        <w:t xml:space="preserve"> </w:t>
      </w:r>
      <w:r w:rsidRPr="00BC4543">
        <w:rPr>
          <w:rFonts w:ascii="Georgia" w:hAnsi="Georgia"/>
          <w:b/>
          <w:sz w:val="22"/>
          <w:szCs w:val="22"/>
          <w:highlight w:val="yellow"/>
          <w:u w:val="single"/>
        </w:rPr>
        <w:t>manner</w:t>
      </w:r>
      <w:r w:rsidRPr="00661BE7">
        <w:rPr>
          <w:rFonts w:ascii="Georgia" w:hAnsi="Georgia" w:cs="Geeza Pro"/>
          <w:sz w:val="12"/>
        </w:rPr>
        <w:t xml:space="preserve">. </w:t>
      </w:r>
      <w:r w:rsidRPr="00661BE7">
        <w:rPr>
          <w:rFonts w:ascii="Georgia" w:hAnsi="Georgia"/>
          <w:sz w:val="12"/>
        </w:rPr>
        <w:t>The</w:t>
      </w:r>
      <w:r w:rsidRPr="00661BE7">
        <w:rPr>
          <w:rFonts w:ascii="Georgia" w:hAnsi="Georgia" w:cs="Geeza Pro"/>
          <w:sz w:val="12"/>
        </w:rPr>
        <w:t xml:space="preserve"> </w:t>
      </w:r>
      <w:r w:rsidRPr="00661BE7">
        <w:rPr>
          <w:rFonts w:ascii="Georgia" w:hAnsi="Georgia"/>
          <w:sz w:val="12"/>
        </w:rPr>
        <w:t>other</w:t>
      </w:r>
      <w:r w:rsidRPr="00661BE7">
        <w:rPr>
          <w:rFonts w:ascii="Georgia" w:hAnsi="Georgia" w:cs="Geeza Pro"/>
          <w:sz w:val="12"/>
        </w:rPr>
        <w:t xml:space="preserve"> </w:t>
      </w:r>
      <w:r w:rsidRPr="00661BE7">
        <w:rPr>
          <w:rFonts w:ascii="Georgia" w:hAnsi="Georgia"/>
          <w:sz w:val="12"/>
        </w:rPr>
        <w:t>is</w:t>
      </w:r>
      <w:r w:rsidRPr="00661BE7">
        <w:rPr>
          <w:rFonts w:ascii="Georgia" w:hAnsi="Georgia" w:cs="Geeza Pro"/>
          <w:sz w:val="12"/>
        </w:rPr>
        <w:t xml:space="preserve"> </w:t>
      </w:r>
      <w:r w:rsidRPr="00661BE7">
        <w:rPr>
          <w:rFonts w:ascii="Georgia" w:hAnsi="Georgia"/>
          <w:sz w:val="12"/>
        </w:rPr>
        <w:t>the</w:t>
      </w:r>
      <w:r w:rsidRPr="00661BE7">
        <w:rPr>
          <w:rFonts w:ascii="Georgia" w:hAnsi="Georgia" w:cs="Geeza Pro"/>
          <w:sz w:val="12"/>
        </w:rPr>
        <w:t xml:space="preserve"> </w:t>
      </w:r>
      <w:r w:rsidRPr="00661BE7">
        <w:rPr>
          <w:rFonts w:ascii="Georgia" w:hAnsi="Georgia"/>
          <w:sz w:val="12"/>
        </w:rPr>
        <w:t>realization</w:t>
      </w:r>
      <w:r w:rsidRPr="00661BE7">
        <w:rPr>
          <w:rFonts w:ascii="Georgia" w:hAnsi="Georgia" w:cs="Geeza Pro"/>
          <w:sz w:val="12"/>
        </w:rPr>
        <w:t xml:space="preserve"> </w:t>
      </w:r>
      <w:r w:rsidRPr="00BC4543">
        <w:rPr>
          <w:rFonts w:ascii="Georgia" w:hAnsi="Georgia"/>
          <w:b/>
          <w:sz w:val="22"/>
          <w:szCs w:val="22"/>
          <w:u w:val="single"/>
        </w:rPr>
        <w:t>that</w:t>
      </w:r>
      <w:r w:rsidRPr="00BC4543">
        <w:rPr>
          <w:rFonts w:ascii="Georgia" w:hAnsi="Georgia" w:cs="Geeza Pro"/>
          <w:b/>
          <w:sz w:val="22"/>
          <w:szCs w:val="22"/>
          <w:u w:val="single"/>
        </w:rPr>
        <w:t xml:space="preserve"> </w:t>
      </w:r>
      <w:r w:rsidRPr="00BC4543">
        <w:rPr>
          <w:rFonts w:ascii="Georgia" w:hAnsi="Georgia"/>
          <w:b/>
          <w:sz w:val="22"/>
          <w:szCs w:val="22"/>
          <w:u w:val="single"/>
        </w:rPr>
        <w:t>only</w:t>
      </w:r>
      <w:r w:rsidRPr="00BC4543">
        <w:rPr>
          <w:rFonts w:ascii="Georgia" w:hAnsi="Georgia" w:cs="Geeza Pro"/>
          <w:b/>
          <w:sz w:val="22"/>
          <w:szCs w:val="22"/>
          <w:u w:val="single"/>
        </w:rPr>
        <w:t xml:space="preserve"> </w:t>
      </w:r>
      <w:r w:rsidRPr="00BC4543">
        <w:rPr>
          <w:rFonts w:ascii="Georgia" w:hAnsi="Georgia"/>
          <w:b/>
          <w:sz w:val="22"/>
          <w:szCs w:val="22"/>
          <w:u w:val="single"/>
        </w:rPr>
        <w:t>in</w:t>
      </w:r>
      <w:r w:rsidRPr="00BC4543">
        <w:rPr>
          <w:rFonts w:ascii="Georgia" w:hAnsi="Georgia" w:cs="Geeza Pro"/>
          <w:b/>
          <w:sz w:val="22"/>
          <w:szCs w:val="22"/>
          <w:u w:val="single"/>
        </w:rPr>
        <w:t xml:space="preserve"> </w:t>
      </w:r>
      <w:r w:rsidRPr="00BC4543">
        <w:rPr>
          <w:rFonts w:ascii="Georgia" w:hAnsi="Georgia"/>
          <w:b/>
          <w:sz w:val="22"/>
          <w:szCs w:val="22"/>
          <w:u w:val="single"/>
        </w:rPr>
        <w:t>a</w:t>
      </w:r>
      <w:r w:rsidRPr="00BC4543">
        <w:rPr>
          <w:rFonts w:ascii="Georgia" w:hAnsi="Georgia" w:cs="Geeza Pro"/>
          <w:b/>
          <w:sz w:val="22"/>
          <w:szCs w:val="22"/>
          <w:u w:val="single"/>
        </w:rPr>
        <w:t xml:space="preserve"> </w:t>
      </w:r>
      <w:r w:rsidRPr="00BC4543">
        <w:rPr>
          <w:rFonts w:ascii="Georgia" w:hAnsi="Georgia"/>
          <w:b/>
          <w:sz w:val="22"/>
          <w:szCs w:val="22"/>
          <w:u w:val="single"/>
        </w:rPr>
        <w:t>socialist</w:t>
      </w:r>
      <w:r w:rsidRPr="00BC4543">
        <w:rPr>
          <w:rFonts w:ascii="Georgia" w:hAnsi="Georgia" w:cs="Geeza Pro"/>
          <w:b/>
          <w:sz w:val="22"/>
          <w:szCs w:val="22"/>
          <w:u w:val="single"/>
        </w:rPr>
        <w:t xml:space="preserve"> </w:t>
      </w:r>
      <w:r w:rsidRPr="00BC4543">
        <w:rPr>
          <w:rFonts w:ascii="Georgia" w:hAnsi="Georgia"/>
          <w:b/>
          <w:sz w:val="22"/>
          <w:szCs w:val="22"/>
          <w:u w:val="single"/>
        </w:rPr>
        <w:t>society</w:t>
      </w:r>
      <w:r w:rsidRPr="00661BE7">
        <w:rPr>
          <w:rFonts w:ascii="Georgia" w:hAnsi="Georgia" w:cs="Geeza Pro"/>
          <w:sz w:val="12"/>
        </w:rPr>
        <w:t xml:space="preserve"> </w:t>
      </w:r>
      <w:r w:rsidRPr="00661BE7">
        <w:rPr>
          <w:rFonts w:ascii="Georgia" w:hAnsi="Georgia"/>
          <w:sz w:val="12"/>
        </w:rPr>
        <w:t>democratically</w:t>
      </w:r>
      <w:r w:rsidRPr="00BC4543">
        <w:rPr>
          <w:rFonts w:ascii="Georgia" w:hAnsi="Georgia" w:cs="Geeza Pro"/>
          <w:sz w:val="22"/>
          <w:szCs w:val="22"/>
        </w:rPr>
        <w:t xml:space="preserve"> </w:t>
      </w:r>
      <w:r w:rsidRPr="00BC4543">
        <w:rPr>
          <w:rFonts w:ascii="Georgia" w:hAnsi="Georgia"/>
          <w:b/>
          <w:sz w:val="22"/>
          <w:szCs w:val="22"/>
          <w:u w:val="single"/>
        </w:rPr>
        <w:t>controlled</w:t>
      </w:r>
      <w:r w:rsidRPr="00BC4543">
        <w:rPr>
          <w:rFonts w:ascii="Georgia" w:hAnsi="Georgia" w:cs="Geeza Pro"/>
          <w:b/>
          <w:sz w:val="22"/>
          <w:szCs w:val="22"/>
          <w:u w:val="single"/>
        </w:rPr>
        <w:t xml:space="preserve"> </w:t>
      </w:r>
      <w:r w:rsidRPr="00BC4543">
        <w:rPr>
          <w:rFonts w:ascii="Georgia" w:hAnsi="Georgia"/>
          <w:b/>
          <w:sz w:val="22"/>
          <w:szCs w:val="22"/>
          <w:u w:val="single"/>
        </w:rPr>
        <w:t>by</w:t>
      </w:r>
      <w:r w:rsidRPr="00BC4543">
        <w:rPr>
          <w:rFonts w:ascii="Georgia" w:hAnsi="Georgia" w:cs="Geeza Pro"/>
          <w:b/>
          <w:sz w:val="22"/>
          <w:szCs w:val="22"/>
          <w:u w:val="single"/>
        </w:rPr>
        <w:t xml:space="preserve"> </w:t>
      </w:r>
      <w:r w:rsidRPr="00BC4543">
        <w:rPr>
          <w:rFonts w:ascii="Georgia" w:hAnsi="Georgia"/>
          <w:b/>
          <w:sz w:val="22"/>
          <w:szCs w:val="22"/>
          <w:u w:val="single"/>
        </w:rPr>
        <w:t>workers</w:t>
      </w:r>
      <w:r w:rsidRPr="00BC4543">
        <w:rPr>
          <w:rFonts w:ascii="Georgia" w:hAnsi="Georgia" w:cs="Geeza Pro"/>
          <w:b/>
          <w:sz w:val="22"/>
          <w:szCs w:val="22"/>
          <w:u w:val="single"/>
        </w:rPr>
        <w:t xml:space="preserve"> </w:t>
      </w:r>
      <w:r w:rsidRPr="00BC4543">
        <w:rPr>
          <w:rFonts w:ascii="Georgia" w:hAnsi="Georgia"/>
          <w:b/>
          <w:sz w:val="22"/>
          <w:szCs w:val="22"/>
          <w:u w:val="single"/>
        </w:rPr>
        <w:t>will</w:t>
      </w:r>
      <w:r w:rsidRPr="00BC4543">
        <w:rPr>
          <w:rFonts w:ascii="Georgia" w:hAnsi="Georgia" w:cs="Geeza Pro"/>
          <w:b/>
          <w:sz w:val="22"/>
          <w:szCs w:val="22"/>
          <w:u w:val="single"/>
        </w:rPr>
        <w:t xml:space="preserve"> </w:t>
      </w:r>
      <w:r w:rsidRPr="00BC4543">
        <w:rPr>
          <w:rFonts w:ascii="Georgia" w:hAnsi="Georgia"/>
          <w:b/>
          <w:sz w:val="22"/>
          <w:szCs w:val="22"/>
          <w:u w:val="single"/>
        </w:rPr>
        <w:t>it</w:t>
      </w:r>
      <w:r w:rsidRPr="00BC4543">
        <w:rPr>
          <w:rFonts w:ascii="Georgia" w:hAnsi="Georgia" w:cs="Geeza Pro"/>
          <w:b/>
          <w:sz w:val="22"/>
          <w:szCs w:val="22"/>
          <w:u w:val="single"/>
        </w:rPr>
        <w:t xml:space="preserve"> </w:t>
      </w:r>
      <w:r w:rsidRPr="00BC4543">
        <w:rPr>
          <w:rFonts w:ascii="Georgia" w:hAnsi="Georgia"/>
          <w:b/>
          <w:sz w:val="22"/>
          <w:szCs w:val="22"/>
          <w:u w:val="single"/>
        </w:rPr>
        <w:t>be</w:t>
      </w:r>
      <w:r w:rsidRPr="00BC4543">
        <w:rPr>
          <w:rFonts w:ascii="Georgia" w:hAnsi="Georgia" w:cs="Geeza Pro"/>
          <w:b/>
          <w:sz w:val="22"/>
          <w:szCs w:val="22"/>
          <w:u w:val="single"/>
        </w:rPr>
        <w:t xml:space="preserve"> </w:t>
      </w:r>
      <w:r w:rsidRPr="00BC4543">
        <w:rPr>
          <w:rFonts w:ascii="Georgia" w:hAnsi="Georgia"/>
          <w:b/>
          <w:sz w:val="22"/>
          <w:szCs w:val="22"/>
          <w:u w:val="single"/>
        </w:rPr>
        <w:t>possible</w:t>
      </w:r>
      <w:r w:rsidRPr="00BC4543">
        <w:rPr>
          <w:rFonts w:ascii="Georgia" w:hAnsi="Georgia" w:cs="Geeza Pro"/>
          <w:b/>
          <w:sz w:val="22"/>
          <w:szCs w:val="22"/>
          <w:u w:val="single"/>
        </w:rPr>
        <w:t xml:space="preserve"> </w:t>
      </w:r>
      <w:r w:rsidRPr="00BC4543">
        <w:rPr>
          <w:rFonts w:ascii="Georgia" w:hAnsi="Georgia"/>
          <w:b/>
          <w:sz w:val="22"/>
          <w:szCs w:val="22"/>
          <w:u w:val="single"/>
        </w:rPr>
        <w:t>to</w:t>
      </w:r>
      <w:r w:rsidRPr="00BC4543">
        <w:rPr>
          <w:rFonts w:ascii="Georgia" w:hAnsi="Georgia" w:cs="Geeza Pro"/>
          <w:b/>
          <w:sz w:val="22"/>
          <w:szCs w:val="22"/>
          <w:u w:val="single"/>
        </w:rPr>
        <w:t xml:space="preserve"> </w:t>
      </w:r>
      <w:r w:rsidRPr="00BC4543">
        <w:rPr>
          <w:rFonts w:ascii="Georgia" w:hAnsi="Georgia"/>
          <w:b/>
          <w:sz w:val="22"/>
          <w:szCs w:val="22"/>
          <w:u w:val="single"/>
        </w:rPr>
        <w:t>rationally</w:t>
      </w:r>
      <w:r w:rsidRPr="00BC4543">
        <w:rPr>
          <w:rFonts w:ascii="Georgia" w:hAnsi="Georgia" w:cs="Geeza Pro"/>
          <w:b/>
          <w:sz w:val="22"/>
          <w:szCs w:val="22"/>
          <w:u w:val="single"/>
        </w:rPr>
        <w:t xml:space="preserve"> </w:t>
      </w:r>
      <w:r w:rsidRPr="00BC4543">
        <w:rPr>
          <w:rFonts w:ascii="Georgia" w:hAnsi="Georgia"/>
          <w:b/>
          <w:sz w:val="22"/>
          <w:szCs w:val="22"/>
          <w:u w:val="single"/>
        </w:rPr>
        <w:t>assess</w:t>
      </w:r>
      <w:r w:rsidRPr="00BC4543">
        <w:rPr>
          <w:rFonts w:ascii="Georgia" w:hAnsi="Georgia" w:cs="Geeza Pro"/>
          <w:b/>
          <w:sz w:val="22"/>
          <w:szCs w:val="22"/>
          <w:u w:val="single"/>
        </w:rPr>
        <w:t xml:space="preserve"> </w:t>
      </w:r>
      <w:r w:rsidRPr="00BC4543">
        <w:rPr>
          <w:rFonts w:ascii="Georgia" w:hAnsi="Georgia"/>
          <w:b/>
          <w:sz w:val="22"/>
          <w:szCs w:val="22"/>
          <w:u w:val="single"/>
        </w:rPr>
        <w:t>how</w:t>
      </w:r>
      <w:r w:rsidRPr="00661BE7">
        <w:rPr>
          <w:rFonts w:ascii="Georgia" w:hAnsi="Georgia"/>
          <w:sz w:val="12"/>
        </w:rPr>
        <w:t>—or</w:t>
      </w:r>
      <w:r w:rsidRPr="00661BE7">
        <w:rPr>
          <w:rFonts w:ascii="Georgia" w:hAnsi="Georgia" w:cs="Geeza Pro"/>
          <w:sz w:val="12"/>
        </w:rPr>
        <w:t xml:space="preserve"> </w:t>
      </w:r>
      <w:r w:rsidRPr="00661BE7">
        <w:rPr>
          <w:rFonts w:ascii="Georgia" w:hAnsi="Georgia"/>
          <w:sz w:val="12"/>
        </w:rPr>
        <w:t>if—</w:t>
      </w:r>
      <w:r w:rsidRPr="00BC4543">
        <w:rPr>
          <w:rFonts w:ascii="Georgia" w:hAnsi="Georgia"/>
          <w:b/>
          <w:sz w:val="22"/>
          <w:szCs w:val="22"/>
          <w:u w:val="single"/>
        </w:rPr>
        <w:t>nuclear</w:t>
      </w:r>
      <w:r w:rsidRPr="00BC4543">
        <w:rPr>
          <w:rFonts w:ascii="Georgia" w:hAnsi="Georgia" w:cs="Geeza Pro"/>
          <w:b/>
          <w:sz w:val="22"/>
          <w:szCs w:val="22"/>
          <w:u w:val="single"/>
        </w:rPr>
        <w:t xml:space="preserve"> </w:t>
      </w:r>
      <w:r w:rsidRPr="00BC4543">
        <w:rPr>
          <w:rFonts w:ascii="Georgia" w:hAnsi="Georgia"/>
          <w:b/>
          <w:sz w:val="22"/>
          <w:szCs w:val="22"/>
          <w:u w:val="single"/>
        </w:rPr>
        <w:t>power</w:t>
      </w:r>
      <w:r w:rsidRPr="00BC4543">
        <w:rPr>
          <w:rFonts w:ascii="Georgia" w:hAnsi="Georgia" w:cs="Geeza Pro"/>
          <w:b/>
          <w:sz w:val="22"/>
          <w:szCs w:val="22"/>
          <w:u w:val="single"/>
        </w:rPr>
        <w:t xml:space="preserve"> </w:t>
      </w:r>
      <w:r w:rsidRPr="00BC4543">
        <w:rPr>
          <w:rFonts w:ascii="Georgia" w:hAnsi="Georgia"/>
          <w:b/>
          <w:sz w:val="22"/>
          <w:szCs w:val="22"/>
          <w:u w:val="single"/>
        </w:rPr>
        <w:t>can</w:t>
      </w:r>
      <w:r w:rsidRPr="00BC4543">
        <w:rPr>
          <w:rFonts w:ascii="Georgia" w:hAnsi="Georgia" w:cs="Geeza Pro"/>
          <w:b/>
          <w:sz w:val="22"/>
          <w:szCs w:val="22"/>
          <w:u w:val="single"/>
        </w:rPr>
        <w:t xml:space="preserve"> </w:t>
      </w:r>
      <w:r w:rsidRPr="00BC4543">
        <w:rPr>
          <w:rFonts w:ascii="Georgia" w:hAnsi="Georgia"/>
          <w:b/>
          <w:sz w:val="22"/>
          <w:szCs w:val="22"/>
          <w:u w:val="single"/>
        </w:rPr>
        <w:t>be</w:t>
      </w:r>
      <w:r w:rsidRPr="00BC4543">
        <w:rPr>
          <w:rFonts w:ascii="Georgia" w:hAnsi="Georgia" w:cs="Geeza Pro"/>
          <w:b/>
          <w:sz w:val="22"/>
          <w:szCs w:val="22"/>
          <w:u w:val="single"/>
        </w:rPr>
        <w:t xml:space="preserve"> </w:t>
      </w:r>
      <w:r w:rsidRPr="00BC4543">
        <w:rPr>
          <w:rFonts w:ascii="Georgia" w:hAnsi="Georgia"/>
          <w:b/>
          <w:sz w:val="22"/>
          <w:szCs w:val="22"/>
          <w:u w:val="single"/>
        </w:rPr>
        <w:t>safely</w:t>
      </w:r>
      <w:r w:rsidRPr="00BC4543">
        <w:rPr>
          <w:rFonts w:ascii="Georgia" w:hAnsi="Georgia" w:cs="Geeza Pro"/>
          <w:b/>
          <w:sz w:val="22"/>
          <w:szCs w:val="22"/>
          <w:u w:val="single"/>
        </w:rPr>
        <w:t xml:space="preserve"> </w:t>
      </w:r>
      <w:r w:rsidRPr="00BC4543">
        <w:rPr>
          <w:rFonts w:ascii="Georgia" w:hAnsi="Georgia"/>
          <w:b/>
          <w:sz w:val="22"/>
          <w:szCs w:val="22"/>
          <w:u w:val="single"/>
        </w:rPr>
        <w:t>harnessed</w:t>
      </w:r>
      <w:r w:rsidRPr="00661BE7">
        <w:rPr>
          <w:rFonts w:ascii="Georgia" w:hAnsi="Georgia" w:cs="Geeza Pro"/>
          <w:b/>
          <w:u w:val="single"/>
        </w:rPr>
        <w:t>.</w:t>
      </w:r>
      <w:r w:rsidRPr="00661BE7">
        <w:rPr>
          <w:rFonts w:ascii="Georgia" w:hAnsi="Georgia" w:cs="Geeza Pro"/>
          <w:sz w:val="12"/>
        </w:rPr>
        <w:t xml:space="preserve"> </w:t>
      </w:r>
      <w:r w:rsidRPr="00661BE7">
        <w:rPr>
          <w:rFonts w:ascii="Georgia" w:hAnsi="Georgia"/>
          <w:sz w:val="12"/>
        </w:rPr>
        <w:t>Certainly,</w:t>
      </w:r>
      <w:r w:rsidRPr="00661BE7">
        <w:rPr>
          <w:rFonts w:ascii="Georgia" w:hAnsi="Georgia" w:cs="Geeza Pro"/>
          <w:sz w:val="12"/>
        </w:rPr>
        <w:t xml:space="preserve"> </w:t>
      </w:r>
      <w:r w:rsidRPr="00BC4543">
        <w:rPr>
          <w:rFonts w:ascii="Georgia" w:hAnsi="Georgia"/>
          <w:b/>
          <w:sz w:val="22"/>
          <w:szCs w:val="22"/>
          <w:u w:val="single"/>
        </w:rPr>
        <w:t>no</w:t>
      </w:r>
      <w:r w:rsidRPr="00BC4543">
        <w:rPr>
          <w:rFonts w:ascii="Georgia" w:hAnsi="Georgia" w:cs="Geeza Pro"/>
          <w:b/>
          <w:sz w:val="22"/>
          <w:szCs w:val="22"/>
          <w:u w:val="single"/>
        </w:rPr>
        <w:t xml:space="preserve"> </w:t>
      </w:r>
      <w:r w:rsidRPr="00BC4543">
        <w:rPr>
          <w:rFonts w:ascii="Georgia" w:hAnsi="Georgia"/>
          <w:b/>
          <w:sz w:val="22"/>
          <w:szCs w:val="22"/>
          <w:u w:val="single"/>
        </w:rPr>
        <w:t>solution</w:t>
      </w:r>
      <w:r w:rsidRPr="00BC4543">
        <w:rPr>
          <w:rFonts w:ascii="Georgia" w:hAnsi="Georgia" w:cs="Geeza Pro"/>
          <w:b/>
          <w:sz w:val="22"/>
          <w:szCs w:val="22"/>
          <w:u w:val="single"/>
        </w:rPr>
        <w:t xml:space="preserve"> </w:t>
      </w:r>
      <w:r w:rsidRPr="00BC4543">
        <w:rPr>
          <w:rFonts w:ascii="Georgia" w:hAnsi="Georgia"/>
          <w:b/>
          <w:sz w:val="22"/>
          <w:szCs w:val="22"/>
          <w:u w:val="single"/>
        </w:rPr>
        <w:t>to</w:t>
      </w:r>
      <w:r w:rsidRPr="00BC4543">
        <w:rPr>
          <w:rFonts w:ascii="Georgia" w:hAnsi="Georgia" w:cs="Geeza Pro"/>
          <w:b/>
          <w:sz w:val="22"/>
          <w:szCs w:val="22"/>
          <w:u w:val="single"/>
        </w:rPr>
        <w:t xml:space="preserve"> </w:t>
      </w:r>
      <w:r w:rsidRPr="00BC4543">
        <w:rPr>
          <w:rFonts w:ascii="Georgia" w:hAnsi="Georgia"/>
          <w:b/>
          <w:sz w:val="22"/>
          <w:szCs w:val="22"/>
          <w:u w:val="single"/>
        </w:rPr>
        <w:t>the</w:t>
      </w:r>
      <w:r w:rsidRPr="00BC4543">
        <w:rPr>
          <w:rFonts w:ascii="Georgia" w:hAnsi="Georgia" w:cs="Geeza Pro"/>
          <w:b/>
          <w:sz w:val="22"/>
          <w:szCs w:val="22"/>
          <w:u w:val="single"/>
        </w:rPr>
        <w:t xml:space="preserve"> </w:t>
      </w:r>
      <w:r w:rsidRPr="00BC4543">
        <w:rPr>
          <w:rFonts w:ascii="Georgia" w:hAnsi="Georgia"/>
          <w:b/>
          <w:sz w:val="22"/>
          <w:szCs w:val="22"/>
          <w:u w:val="single"/>
        </w:rPr>
        <w:t>current</w:t>
      </w:r>
      <w:r w:rsidRPr="00BC4543">
        <w:rPr>
          <w:rFonts w:ascii="Georgia" w:hAnsi="Georgia" w:cs="Geeza Pro"/>
          <w:b/>
          <w:sz w:val="22"/>
          <w:szCs w:val="22"/>
          <w:u w:val="single"/>
        </w:rPr>
        <w:t xml:space="preserve"> </w:t>
      </w:r>
      <w:r w:rsidRPr="00BC4543">
        <w:rPr>
          <w:rFonts w:ascii="Georgia" w:hAnsi="Georgia"/>
          <w:b/>
          <w:sz w:val="22"/>
          <w:szCs w:val="22"/>
          <w:u w:val="single"/>
        </w:rPr>
        <w:t>nuclear</w:t>
      </w:r>
      <w:r w:rsidRPr="00BC4543">
        <w:rPr>
          <w:rFonts w:ascii="Georgia" w:hAnsi="Georgia" w:cs="Geeza Pro"/>
          <w:b/>
          <w:sz w:val="22"/>
          <w:szCs w:val="22"/>
          <w:u w:val="single"/>
        </w:rPr>
        <w:t xml:space="preserve"> </w:t>
      </w:r>
      <w:r w:rsidRPr="00BC4543">
        <w:rPr>
          <w:rFonts w:ascii="Georgia" w:hAnsi="Georgia"/>
          <w:b/>
          <w:sz w:val="22"/>
          <w:szCs w:val="22"/>
          <w:u w:val="single"/>
        </w:rPr>
        <w:t>danger</w:t>
      </w:r>
      <w:r w:rsidRPr="00BC4543">
        <w:rPr>
          <w:rFonts w:ascii="Georgia" w:hAnsi="Georgia" w:cs="Geeza Pro"/>
          <w:b/>
          <w:sz w:val="22"/>
          <w:szCs w:val="22"/>
          <w:u w:val="single"/>
        </w:rPr>
        <w:t xml:space="preserve"> </w:t>
      </w:r>
      <w:r w:rsidRPr="00BC4543">
        <w:rPr>
          <w:rFonts w:ascii="Georgia" w:hAnsi="Georgia"/>
          <w:b/>
          <w:sz w:val="22"/>
          <w:szCs w:val="22"/>
          <w:u w:val="single"/>
        </w:rPr>
        <w:t>can</w:t>
      </w:r>
      <w:r w:rsidRPr="00BC4543">
        <w:rPr>
          <w:rFonts w:ascii="Georgia" w:hAnsi="Georgia" w:cs="Geeza Pro"/>
          <w:b/>
          <w:sz w:val="22"/>
          <w:szCs w:val="22"/>
          <w:u w:val="single"/>
        </w:rPr>
        <w:t xml:space="preserve"> </w:t>
      </w:r>
      <w:r w:rsidRPr="00BC4543">
        <w:rPr>
          <w:rFonts w:ascii="Georgia" w:hAnsi="Georgia"/>
          <w:b/>
          <w:sz w:val="22"/>
          <w:szCs w:val="22"/>
          <w:u w:val="single"/>
        </w:rPr>
        <w:t>be</w:t>
      </w:r>
      <w:r w:rsidRPr="00BC4543">
        <w:rPr>
          <w:rFonts w:ascii="Georgia" w:hAnsi="Georgia" w:cs="Geeza Pro"/>
          <w:b/>
          <w:sz w:val="22"/>
          <w:szCs w:val="22"/>
          <w:u w:val="single"/>
        </w:rPr>
        <w:t xml:space="preserve"> </w:t>
      </w:r>
      <w:r w:rsidRPr="00BC4543">
        <w:rPr>
          <w:rFonts w:ascii="Georgia" w:hAnsi="Georgia"/>
          <w:b/>
          <w:sz w:val="22"/>
          <w:szCs w:val="22"/>
          <w:u w:val="single"/>
        </w:rPr>
        <w:t>found</w:t>
      </w:r>
      <w:r w:rsidRPr="00BC4543">
        <w:rPr>
          <w:rFonts w:ascii="Georgia" w:hAnsi="Georgia" w:cs="Geeza Pro"/>
          <w:b/>
          <w:sz w:val="22"/>
          <w:szCs w:val="22"/>
          <w:u w:val="single"/>
        </w:rPr>
        <w:t xml:space="preserve"> </w:t>
      </w:r>
      <w:r w:rsidRPr="00BC4543">
        <w:rPr>
          <w:rFonts w:ascii="Georgia" w:hAnsi="Georgia"/>
          <w:b/>
          <w:sz w:val="22"/>
          <w:szCs w:val="22"/>
          <w:u w:val="single"/>
        </w:rPr>
        <w:t>by</w:t>
      </w:r>
      <w:r w:rsidRPr="00BC4543">
        <w:rPr>
          <w:rFonts w:ascii="Georgia" w:hAnsi="Georgia" w:cs="Geeza Pro"/>
          <w:b/>
          <w:sz w:val="22"/>
          <w:szCs w:val="22"/>
          <w:u w:val="single"/>
        </w:rPr>
        <w:t xml:space="preserve"> </w:t>
      </w:r>
      <w:r w:rsidRPr="00BC4543">
        <w:rPr>
          <w:rFonts w:ascii="Georgia" w:hAnsi="Georgia"/>
          <w:b/>
          <w:sz w:val="22"/>
          <w:szCs w:val="22"/>
          <w:u w:val="single"/>
        </w:rPr>
        <w:t>taking</w:t>
      </w:r>
      <w:r w:rsidRPr="00BC4543">
        <w:rPr>
          <w:rFonts w:ascii="Georgia" w:hAnsi="Georgia" w:cs="Geeza Pro"/>
          <w:b/>
          <w:sz w:val="22"/>
          <w:szCs w:val="22"/>
          <w:u w:val="single"/>
        </w:rPr>
        <w:t xml:space="preserve"> </w:t>
      </w:r>
      <w:r w:rsidRPr="00BC4543">
        <w:rPr>
          <w:rFonts w:ascii="Georgia" w:hAnsi="Georgia"/>
          <w:b/>
          <w:sz w:val="22"/>
          <w:szCs w:val="22"/>
          <w:u w:val="single"/>
        </w:rPr>
        <w:t>the</w:t>
      </w:r>
      <w:r w:rsidRPr="00BC4543">
        <w:rPr>
          <w:rFonts w:ascii="Georgia" w:hAnsi="Georgia" w:cs="Geeza Pro"/>
          <w:b/>
          <w:sz w:val="22"/>
          <w:szCs w:val="22"/>
          <w:u w:val="single"/>
        </w:rPr>
        <w:t xml:space="preserve"> </w:t>
      </w:r>
      <w:r w:rsidRPr="00BC4543">
        <w:rPr>
          <w:rFonts w:ascii="Georgia" w:hAnsi="Georgia"/>
          <w:b/>
          <w:sz w:val="22"/>
          <w:szCs w:val="22"/>
          <w:u w:val="single"/>
        </w:rPr>
        <w:t>problem</w:t>
      </w:r>
      <w:r w:rsidRPr="00BC4543">
        <w:rPr>
          <w:rFonts w:ascii="Georgia" w:hAnsi="Georgia" w:cs="Geeza Pro"/>
          <w:b/>
          <w:sz w:val="22"/>
          <w:szCs w:val="22"/>
          <w:u w:val="single"/>
        </w:rPr>
        <w:t xml:space="preserve"> </w:t>
      </w:r>
      <w:r w:rsidRPr="00BC4543">
        <w:rPr>
          <w:rFonts w:ascii="Georgia" w:hAnsi="Georgia"/>
          <w:b/>
          <w:sz w:val="22"/>
          <w:szCs w:val="22"/>
          <w:u w:val="single"/>
        </w:rPr>
        <w:t>out</w:t>
      </w:r>
      <w:r w:rsidRPr="00BC4543">
        <w:rPr>
          <w:rFonts w:ascii="Georgia" w:hAnsi="Georgia" w:cs="Geeza Pro"/>
          <w:b/>
          <w:sz w:val="22"/>
          <w:szCs w:val="22"/>
          <w:u w:val="single"/>
        </w:rPr>
        <w:t xml:space="preserve"> </w:t>
      </w:r>
      <w:r w:rsidRPr="00BC4543">
        <w:rPr>
          <w:rFonts w:ascii="Georgia" w:hAnsi="Georgia"/>
          <w:b/>
          <w:sz w:val="22"/>
          <w:szCs w:val="22"/>
          <w:u w:val="single"/>
        </w:rPr>
        <w:t>of</w:t>
      </w:r>
      <w:r w:rsidRPr="00BC4543">
        <w:rPr>
          <w:rFonts w:ascii="Georgia" w:hAnsi="Georgia" w:cs="Geeza Pro"/>
          <w:b/>
          <w:sz w:val="22"/>
          <w:szCs w:val="22"/>
          <w:u w:val="single"/>
        </w:rPr>
        <w:t xml:space="preserve"> </w:t>
      </w:r>
      <w:r w:rsidRPr="00BC4543">
        <w:rPr>
          <w:rFonts w:ascii="Georgia" w:hAnsi="Georgia"/>
          <w:b/>
          <w:sz w:val="22"/>
          <w:szCs w:val="22"/>
          <w:u w:val="single"/>
        </w:rPr>
        <w:t>the</w:t>
      </w:r>
      <w:r w:rsidRPr="00BC4543">
        <w:rPr>
          <w:rFonts w:ascii="Georgia" w:hAnsi="Georgia" w:cs="Geeza Pro"/>
          <w:b/>
          <w:sz w:val="22"/>
          <w:szCs w:val="22"/>
          <w:u w:val="single"/>
        </w:rPr>
        <w:t xml:space="preserve"> </w:t>
      </w:r>
      <w:r w:rsidRPr="00BC4543">
        <w:rPr>
          <w:rFonts w:ascii="Georgia" w:hAnsi="Georgia"/>
          <w:b/>
          <w:sz w:val="22"/>
          <w:szCs w:val="22"/>
          <w:u w:val="single"/>
        </w:rPr>
        <w:t>social</w:t>
      </w:r>
      <w:r w:rsidRPr="00BC4543">
        <w:rPr>
          <w:rFonts w:ascii="Georgia" w:hAnsi="Georgia" w:cs="Geeza Pro"/>
          <w:b/>
          <w:sz w:val="22"/>
          <w:szCs w:val="22"/>
          <w:u w:val="single"/>
        </w:rPr>
        <w:t xml:space="preserve"> </w:t>
      </w:r>
      <w:r w:rsidRPr="00BC4543">
        <w:rPr>
          <w:rFonts w:ascii="Georgia" w:hAnsi="Georgia"/>
          <w:b/>
          <w:sz w:val="22"/>
          <w:szCs w:val="22"/>
          <w:u w:val="single"/>
        </w:rPr>
        <w:t>context</w:t>
      </w:r>
      <w:r w:rsidRPr="00661BE7">
        <w:rPr>
          <w:rFonts w:ascii="Georgia" w:hAnsi="Georgia" w:cs="Geeza Pro"/>
          <w:sz w:val="12"/>
        </w:rPr>
        <w:t xml:space="preserve"> </w:t>
      </w:r>
      <w:r w:rsidRPr="00661BE7">
        <w:rPr>
          <w:rFonts w:ascii="Georgia" w:hAnsi="Georgia"/>
          <w:sz w:val="12"/>
        </w:rPr>
        <w:t>in</w:t>
      </w:r>
      <w:r w:rsidRPr="00661BE7">
        <w:rPr>
          <w:rFonts w:ascii="Georgia" w:hAnsi="Georgia" w:cs="Geeza Pro"/>
          <w:sz w:val="12"/>
        </w:rPr>
        <w:t xml:space="preserve"> </w:t>
      </w:r>
      <w:r w:rsidRPr="00661BE7">
        <w:rPr>
          <w:rFonts w:ascii="Georgia" w:hAnsi="Georgia"/>
          <w:sz w:val="12"/>
        </w:rPr>
        <w:t>which</w:t>
      </w:r>
      <w:r w:rsidRPr="00661BE7">
        <w:rPr>
          <w:rFonts w:ascii="Georgia" w:hAnsi="Georgia" w:cs="Geeza Pro"/>
          <w:sz w:val="12"/>
        </w:rPr>
        <w:t xml:space="preserve"> </w:t>
      </w:r>
      <w:r w:rsidRPr="00661BE7">
        <w:rPr>
          <w:rFonts w:ascii="Georgia" w:hAnsi="Georgia"/>
          <w:sz w:val="12"/>
        </w:rPr>
        <w:t>it</w:t>
      </w:r>
      <w:r w:rsidRPr="00661BE7">
        <w:rPr>
          <w:rFonts w:ascii="Georgia" w:hAnsi="Georgia" w:cs="Geeza Pro"/>
          <w:sz w:val="12"/>
        </w:rPr>
        <w:t xml:space="preserve"> </w:t>
      </w:r>
      <w:r w:rsidRPr="00661BE7">
        <w:rPr>
          <w:rFonts w:ascii="Georgia" w:hAnsi="Georgia"/>
          <w:sz w:val="12"/>
        </w:rPr>
        <w:t>exists</w:t>
      </w:r>
      <w:r w:rsidRPr="00661BE7">
        <w:rPr>
          <w:rFonts w:ascii="Georgia" w:hAnsi="Georgia" w:cs="Geeza Pro"/>
          <w:sz w:val="12"/>
        </w:rPr>
        <w:t xml:space="preserve">. </w:t>
      </w:r>
      <w:r w:rsidRPr="00BC4543">
        <w:rPr>
          <w:rFonts w:ascii="Georgia" w:hAnsi="Georgia"/>
          <w:b/>
          <w:sz w:val="22"/>
          <w:szCs w:val="22"/>
          <w:highlight w:val="yellow"/>
          <w:u w:val="single"/>
        </w:rPr>
        <w:t>The</w:t>
      </w:r>
      <w:r w:rsidRPr="00661BE7">
        <w:rPr>
          <w:rFonts w:ascii="Georgia" w:hAnsi="Georgia" w:cs="Geeza Pro"/>
          <w:sz w:val="12"/>
        </w:rPr>
        <w:t xml:space="preserve"> </w:t>
      </w:r>
      <w:r w:rsidRPr="00661BE7">
        <w:rPr>
          <w:rFonts w:ascii="Georgia" w:hAnsi="Georgia"/>
          <w:sz w:val="12"/>
        </w:rPr>
        <w:t>primary</w:t>
      </w:r>
      <w:r w:rsidRPr="00661BE7">
        <w:rPr>
          <w:rFonts w:ascii="Georgia" w:hAnsi="Georgia" w:cs="Geeza Pro"/>
          <w:sz w:val="12"/>
        </w:rPr>
        <w:t xml:space="preserve"> </w:t>
      </w:r>
      <w:r w:rsidRPr="00BC4543">
        <w:rPr>
          <w:rFonts w:ascii="Georgia" w:hAnsi="Georgia"/>
          <w:b/>
          <w:sz w:val="22"/>
          <w:szCs w:val="22"/>
          <w:highlight w:val="yellow"/>
          <w:u w:val="single"/>
        </w:rPr>
        <w:t>problem</w:t>
      </w:r>
      <w:r w:rsidRPr="00BC4543">
        <w:rPr>
          <w:rFonts w:ascii="Georgia" w:hAnsi="Georgia" w:cs="Geeza Pro"/>
          <w:b/>
          <w:sz w:val="22"/>
          <w:szCs w:val="22"/>
          <w:u w:val="single"/>
        </w:rPr>
        <w:t xml:space="preserve"> </w:t>
      </w:r>
      <w:r w:rsidRPr="00BC4543">
        <w:rPr>
          <w:rFonts w:ascii="Georgia" w:hAnsi="Georgia"/>
          <w:b/>
          <w:sz w:val="22"/>
          <w:szCs w:val="22"/>
          <w:highlight w:val="yellow"/>
          <w:u w:val="single"/>
        </w:rPr>
        <w:t>with</w:t>
      </w:r>
      <w:r w:rsidRPr="00BC4543">
        <w:rPr>
          <w:rFonts w:ascii="Georgia" w:hAnsi="Georgia" w:cs="Geeza Pro"/>
          <w:b/>
          <w:sz w:val="22"/>
          <w:szCs w:val="22"/>
          <w:highlight w:val="yellow"/>
          <w:u w:val="single"/>
        </w:rPr>
        <w:t xml:space="preserve"> </w:t>
      </w:r>
      <w:r w:rsidRPr="00BC4543">
        <w:rPr>
          <w:rFonts w:ascii="Georgia" w:hAnsi="Georgia"/>
          <w:b/>
          <w:sz w:val="22"/>
          <w:szCs w:val="22"/>
          <w:highlight w:val="yellow"/>
          <w:u w:val="single"/>
        </w:rPr>
        <w:t>any</w:t>
      </w:r>
      <w:r w:rsidRPr="00BC4543">
        <w:rPr>
          <w:rFonts w:ascii="Georgia" w:hAnsi="Georgia" w:cs="Geeza Pro"/>
          <w:b/>
          <w:sz w:val="22"/>
          <w:szCs w:val="22"/>
          <w:highlight w:val="yellow"/>
          <w:u w:val="single"/>
        </w:rPr>
        <w:t xml:space="preserve"> </w:t>
      </w:r>
      <w:r w:rsidRPr="00BC4543">
        <w:rPr>
          <w:rFonts w:ascii="Georgia" w:hAnsi="Georgia"/>
          <w:b/>
          <w:sz w:val="22"/>
          <w:szCs w:val="22"/>
          <w:highlight w:val="yellow"/>
          <w:u w:val="single"/>
        </w:rPr>
        <w:t>technology</w:t>
      </w:r>
      <w:r w:rsidRPr="00BC4543">
        <w:rPr>
          <w:rFonts w:ascii="Georgia" w:hAnsi="Georgia" w:cs="Geeza Pro"/>
          <w:b/>
          <w:sz w:val="22"/>
          <w:szCs w:val="22"/>
          <w:highlight w:val="yellow"/>
          <w:u w:val="single"/>
        </w:rPr>
        <w:t xml:space="preserve"> </w:t>
      </w:r>
      <w:r w:rsidRPr="00BC4543">
        <w:rPr>
          <w:rFonts w:ascii="Georgia" w:hAnsi="Georgia"/>
          <w:b/>
          <w:sz w:val="22"/>
          <w:szCs w:val="22"/>
          <w:highlight w:val="yellow"/>
          <w:u w:val="single"/>
        </w:rPr>
        <w:t>under</w:t>
      </w:r>
      <w:r w:rsidRPr="00BC4543">
        <w:rPr>
          <w:rFonts w:ascii="Georgia" w:hAnsi="Georgia" w:cs="Geeza Pro"/>
          <w:b/>
          <w:sz w:val="22"/>
          <w:szCs w:val="22"/>
          <w:highlight w:val="yellow"/>
          <w:u w:val="single"/>
        </w:rPr>
        <w:t xml:space="preserve"> </w:t>
      </w:r>
      <w:r w:rsidRPr="00BC4543">
        <w:rPr>
          <w:rFonts w:ascii="Georgia" w:hAnsi="Georgia"/>
          <w:b/>
          <w:sz w:val="22"/>
          <w:szCs w:val="22"/>
          <w:highlight w:val="yellow"/>
          <w:u w:val="single"/>
        </w:rPr>
        <w:t>capitalism</w:t>
      </w:r>
      <w:r w:rsidRPr="00661BE7">
        <w:rPr>
          <w:rFonts w:ascii="Georgia" w:hAnsi="Georgia"/>
          <w:sz w:val="12"/>
        </w:rPr>
        <w:t>—even</w:t>
      </w:r>
      <w:r w:rsidRPr="00661BE7">
        <w:rPr>
          <w:rFonts w:ascii="Georgia" w:hAnsi="Georgia" w:cs="Geeza Pro"/>
          <w:sz w:val="12"/>
        </w:rPr>
        <w:t xml:space="preserve"> </w:t>
      </w:r>
      <w:r w:rsidRPr="00661BE7">
        <w:rPr>
          <w:rFonts w:ascii="Georgia" w:hAnsi="Georgia"/>
          <w:sz w:val="12"/>
        </w:rPr>
        <w:t>nuclear</w:t>
      </w:r>
      <w:r w:rsidRPr="00661BE7">
        <w:rPr>
          <w:rFonts w:ascii="Georgia" w:hAnsi="Georgia" w:cs="Geeza Pro"/>
          <w:sz w:val="12"/>
        </w:rPr>
        <w:t xml:space="preserve"> </w:t>
      </w:r>
      <w:r w:rsidRPr="00661BE7">
        <w:rPr>
          <w:rFonts w:ascii="Georgia" w:hAnsi="Georgia"/>
          <w:sz w:val="12"/>
        </w:rPr>
        <w:t>technology,</w:t>
      </w:r>
      <w:r w:rsidRPr="00661BE7">
        <w:rPr>
          <w:rFonts w:ascii="Georgia" w:hAnsi="Georgia" w:cs="Geeza Pro"/>
          <w:sz w:val="12"/>
        </w:rPr>
        <w:t xml:space="preserve"> </w:t>
      </w:r>
      <w:r w:rsidRPr="00661BE7">
        <w:rPr>
          <w:rFonts w:ascii="Georgia" w:hAnsi="Georgia"/>
          <w:sz w:val="12"/>
        </w:rPr>
        <w:t>which</w:t>
      </w:r>
      <w:r w:rsidRPr="00661BE7">
        <w:rPr>
          <w:rFonts w:ascii="Georgia" w:hAnsi="Georgia" w:cs="Geeza Pro"/>
          <w:sz w:val="12"/>
        </w:rPr>
        <w:t xml:space="preserve"> </w:t>
      </w:r>
      <w:r w:rsidRPr="00661BE7">
        <w:rPr>
          <w:rFonts w:ascii="Georgia" w:hAnsi="Georgia"/>
          <w:sz w:val="12"/>
        </w:rPr>
        <w:t>admittedly</w:t>
      </w:r>
      <w:r w:rsidRPr="00661BE7">
        <w:rPr>
          <w:rFonts w:ascii="Georgia" w:hAnsi="Georgia" w:cs="Geeza Pro"/>
          <w:sz w:val="12"/>
        </w:rPr>
        <w:t xml:space="preserve"> </w:t>
      </w:r>
      <w:r w:rsidRPr="00661BE7">
        <w:rPr>
          <w:rFonts w:ascii="Georgia" w:hAnsi="Georgia"/>
          <w:sz w:val="12"/>
        </w:rPr>
        <w:t>poses</w:t>
      </w:r>
      <w:r w:rsidRPr="00661BE7">
        <w:rPr>
          <w:rFonts w:ascii="Georgia" w:hAnsi="Georgia" w:cs="Geeza Pro"/>
          <w:sz w:val="12"/>
        </w:rPr>
        <w:t xml:space="preserve"> </w:t>
      </w:r>
      <w:r w:rsidRPr="00661BE7">
        <w:rPr>
          <w:rFonts w:ascii="Georgia" w:hAnsi="Georgia"/>
          <w:sz w:val="12"/>
        </w:rPr>
        <w:t>special</w:t>
      </w:r>
      <w:r w:rsidRPr="00661BE7">
        <w:rPr>
          <w:rFonts w:ascii="Georgia" w:hAnsi="Georgia" w:cs="Geeza Pro"/>
          <w:sz w:val="12"/>
        </w:rPr>
        <w:t xml:space="preserve"> </w:t>
      </w:r>
      <w:r w:rsidRPr="00661BE7">
        <w:rPr>
          <w:rFonts w:ascii="Georgia" w:hAnsi="Georgia"/>
          <w:sz w:val="12"/>
        </w:rPr>
        <w:t>problems—</w:t>
      </w:r>
      <w:r w:rsidRPr="00BC4543">
        <w:rPr>
          <w:rFonts w:ascii="Georgia" w:hAnsi="Georgia"/>
          <w:b/>
          <w:sz w:val="22"/>
          <w:szCs w:val="22"/>
          <w:highlight w:val="yellow"/>
          <w:u w:val="single"/>
        </w:rPr>
        <w:t>is</w:t>
      </w:r>
      <w:r w:rsidRPr="00BC4543">
        <w:rPr>
          <w:rFonts w:ascii="Georgia" w:hAnsi="Georgia" w:cs="Geeza Pro"/>
          <w:b/>
          <w:sz w:val="22"/>
          <w:szCs w:val="22"/>
          <w:u w:val="single"/>
        </w:rPr>
        <w:t xml:space="preserve"> </w:t>
      </w:r>
      <w:r w:rsidRPr="00BC4543">
        <w:rPr>
          <w:rFonts w:ascii="Georgia" w:hAnsi="Georgia"/>
          <w:b/>
          <w:sz w:val="22"/>
          <w:szCs w:val="22"/>
          <w:u w:val="single"/>
        </w:rPr>
        <w:t>not</w:t>
      </w:r>
      <w:r w:rsidRPr="00BC4543">
        <w:rPr>
          <w:rFonts w:ascii="Georgia" w:hAnsi="Georgia" w:cs="Geeza Pro"/>
          <w:b/>
          <w:sz w:val="22"/>
          <w:szCs w:val="22"/>
          <w:u w:val="single"/>
        </w:rPr>
        <w:t xml:space="preserve"> </w:t>
      </w:r>
      <w:r w:rsidRPr="00BC4543">
        <w:rPr>
          <w:rFonts w:ascii="Georgia" w:hAnsi="Georgia"/>
          <w:b/>
          <w:sz w:val="22"/>
          <w:szCs w:val="22"/>
          <w:highlight w:val="yellow"/>
          <w:u w:val="single"/>
        </w:rPr>
        <w:t>that</w:t>
      </w:r>
      <w:r w:rsidRPr="00BC4543">
        <w:rPr>
          <w:rFonts w:ascii="Georgia" w:hAnsi="Georgia" w:cs="Geeza Pro"/>
          <w:b/>
          <w:sz w:val="22"/>
          <w:szCs w:val="22"/>
          <w:highlight w:val="yellow"/>
          <w:u w:val="single"/>
        </w:rPr>
        <w:t xml:space="preserve"> </w:t>
      </w:r>
      <w:r w:rsidRPr="00BC4543">
        <w:rPr>
          <w:rFonts w:ascii="Georgia" w:hAnsi="Georgia"/>
          <w:b/>
          <w:sz w:val="22"/>
          <w:szCs w:val="22"/>
          <w:highlight w:val="yellow"/>
          <w:u w:val="single"/>
        </w:rPr>
        <w:t>it</w:t>
      </w:r>
      <w:r w:rsidRPr="00BC4543">
        <w:rPr>
          <w:rFonts w:ascii="Georgia" w:hAnsi="Georgia" w:cs="Geeza Pro"/>
          <w:b/>
          <w:sz w:val="22"/>
          <w:szCs w:val="22"/>
          <w:highlight w:val="yellow"/>
          <w:u w:val="single"/>
        </w:rPr>
        <w:t xml:space="preserve"> </w:t>
      </w:r>
      <w:r w:rsidRPr="00BC4543">
        <w:rPr>
          <w:rFonts w:ascii="Georgia" w:hAnsi="Georgia"/>
          <w:b/>
          <w:sz w:val="22"/>
          <w:szCs w:val="22"/>
          <w:highlight w:val="yellow"/>
          <w:u w:val="single"/>
        </w:rPr>
        <w:t>is</w:t>
      </w:r>
      <w:r w:rsidRPr="00661BE7">
        <w:rPr>
          <w:rFonts w:ascii="Georgia" w:hAnsi="Georgia" w:cs="Geeza Pro"/>
          <w:sz w:val="12"/>
        </w:rPr>
        <w:t xml:space="preserve"> </w:t>
      </w:r>
      <w:r w:rsidRPr="00661BE7">
        <w:rPr>
          <w:rFonts w:ascii="Georgia" w:hAnsi="Georgia"/>
          <w:sz w:val="12"/>
        </w:rPr>
        <w:t>inherently</w:t>
      </w:r>
      <w:r w:rsidRPr="00661BE7">
        <w:rPr>
          <w:rFonts w:ascii="Georgia" w:hAnsi="Georgia" w:cs="Geeza Pro"/>
          <w:sz w:val="12"/>
        </w:rPr>
        <w:t xml:space="preserve"> </w:t>
      </w:r>
      <w:r w:rsidRPr="00661BE7">
        <w:rPr>
          <w:rFonts w:ascii="Georgia" w:hAnsi="Georgia"/>
          <w:sz w:val="12"/>
        </w:rPr>
        <w:t>safe</w:t>
      </w:r>
      <w:r w:rsidRPr="00661BE7">
        <w:rPr>
          <w:rFonts w:ascii="Georgia" w:hAnsi="Georgia" w:cs="Geeza Pro"/>
          <w:sz w:val="12"/>
        </w:rPr>
        <w:t xml:space="preserve"> </w:t>
      </w:r>
      <w:r w:rsidRPr="00661BE7">
        <w:rPr>
          <w:rFonts w:ascii="Georgia" w:hAnsi="Georgia"/>
          <w:sz w:val="12"/>
        </w:rPr>
        <w:t>or</w:t>
      </w:r>
      <w:r w:rsidRPr="00661BE7">
        <w:rPr>
          <w:rFonts w:ascii="Georgia" w:hAnsi="Georgia" w:cs="Geeza Pro"/>
          <w:sz w:val="12"/>
        </w:rPr>
        <w:t xml:space="preserve"> </w:t>
      </w:r>
      <w:r w:rsidRPr="00661BE7">
        <w:rPr>
          <w:rFonts w:ascii="Georgia" w:hAnsi="Georgia"/>
          <w:sz w:val="12"/>
        </w:rPr>
        <w:t>unsafe,</w:t>
      </w:r>
      <w:r w:rsidRPr="00661BE7">
        <w:rPr>
          <w:rFonts w:ascii="Georgia" w:hAnsi="Georgia" w:cs="Geeza Pro"/>
          <w:sz w:val="12"/>
        </w:rPr>
        <w:t xml:space="preserve"> </w:t>
      </w:r>
      <w:r w:rsidRPr="00661BE7">
        <w:rPr>
          <w:rFonts w:ascii="Georgia" w:hAnsi="Georgia"/>
          <w:sz w:val="12"/>
        </w:rPr>
        <w:t>but</w:t>
      </w:r>
      <w:r w:rsidRPr="00661BE7">
        <w:rPr>
          <w:rFonts w:ascii="Georgia" w:hAnsi="Georgia" w:cs="Geeza Pro"/>
          <w:sz w:val="12"/>
        </w:rPr>
        <w:t xml:space="preserve"> </w:t>
      </w:r>
      <w:r w:rsidRPr="00661BE7">
        <w:rPr>
          <w:rFonts w:ascii="Georgia" w:hAnsi="Georgia"/>
          <w:sz w:val="12"/>
        </w:rPr>
        <w:t>rather</w:t>
      </w:r>
      <w:r w:rsidRPr="00661BE7">
        <w:rPr>
          <w:rFonts w:ascii="Georgia" w:hAnsi="Georgia" w:cs="Geeza Pro"/>
          <w:sz w:val="12"/>
        </w:rPr>
        <w:t xml:space="preserve"> </w:t>
      </w:r>
      <w:r w:rsidRPr="00661BE7">
        <w:rPr>
          <w:rFonts w:ascii="Georgia" w:hAnsi="Georgia"/>
          <w:sz w:val="12"/>
        </w:rPr>
        <w:t>that</w:t>
      </w:r>
      <w:r w:rsidRPr="00661BE7">
        <w:rPr>
          <w:rFonts w:ascii="Georgia" w:hAnsi="Georgia" w:cs="Geeza Pro"/>
          <w:sz w:val="12"/>
        </w:rPr>
        <w:t xml:space="preserve"> </w:t>
      </w:r>
      <w:r w:rsidRPr="00661BE7">
        <w:rPr>
          <w:rFonts w:ascii="Georgia" w:hAnsi="Georgia"/>
          <w:sz w:val="12"/>
        </w:rPr>
        <w:t>it</w:t>
      </w:r>
      <w:r w:rsidRPr="00661BE7">
        <w:rPr>
          <w:rFonts w:ascii="Georgia" w:hAnsi="Georgia" w:cs="Geeza Pro"/>
          <w:sz w:val="12"/>
        </w:rPr>
        <w:t xml:space="preserve"> </w:t>
      </w:r>
      <w:r w:rsidRPr="00661BE7">
        <w:rPr>
          <w:rFonts w:ascii="Georgia" w:hAnsi="Georgia"/>
          <w:sz w:val="12"/>
        </w:rPr>
        <w:t>is</w:t>
      </w:r>
      <w:r w:rsidRPr="00661BE7">
        <w:rPr>
          <w:rFonts w:ascii="Georgia" w:hAnsi="Georgia" w:cs="Geeza Pro"/>
          <w:sz w:val="12"/>
        </w:rPr>
        <w:t xml:space="preserve"> </w:t>
      </w:r>
      <w:r w:rsidRPr="00BC4543">
        <w:rPr>
          <w:rFonts w:ascii="Georgia" w:hAnsi="Georgia"/>
          <w:b/>
          <w:sz w:val="22"/>
          <w:szCs w:val="22"/>
          <w:highlight w:val="yellow"/>
          <w:u w:val="single"/>
        </w:rPr>
        <w:t>controlled</w:t>
      </w:r>
      <w:r w:rsidRPr="00BC4543">
        <w:rPr>
          <w:rFonts w:ascii="Georgia" w:hAnsi="Georgia" w:cs="Geeza Pro"/>
          <w:b/>
          <w:sz w:val="22"/>
          <w:szCs w:val="22"/>
          <w:highlight w:val="yellow"/>
          <w:u w:val="single"/>
        </w:rPr>
        <w:t xml:space="preserve"> </w:t>
      </w:r>
      <w:r w:rsidRPr="00BC4543">
        <w:rPr>
          <w:rFonts w:ascii="Georgia" w:hAnsi="Georgia"/>
          <w:b/>
          <w:sz w:val="22"/>
          <w:szCs w:val="22"/>
          <w:highlight w:val="yellow"/>
          <w:u w:val="single"/>
        </w:rPr>
        <w:t>by</w:t>
      </w:r>
      <w:r w:rsidRPr="00BC4543">
        <w:rPr>
          <w:rFonts w:ascii="Georgia" w:hAnsi="Georgia" w:cs="Geeza Pro"/>
          <w:b/>
          <w:sz w:val="22"/>
          <w:szCs w:val="22"/>
          <w:highlight w:val="yellow"/>
          <w:u w:val="single"/>
        </w:rPr>
        <w:t xml:space="preserve"> </w:t>
      </w:r>
      <w:r w:rsidRPr="00BC4543">
        <w:rPr>
          <w:rFonts w:ascii="Georgia" w:hAnsi="Georgia"/>
          <w:b/>
          <w:sz w:val="22"/>
          <w:szCs w:val="22"/>
          <w:highlight w:val="yellow"/>
          <w:u w:val="single"/>
        </w:rPr>
        <w:t>a</w:t>
      </w:r>
      <w:r w:rsidRPr="00BC4543">
        <w:rPr>
          <w:rFonts w:ascii="Georgia" w:hAnsi="Georgia" w:cs="Geeza Pro"/>
          <w:b/>
          <w:sz w:val="22"/>
          <w:szCs w:val="22"/>
          <w:highlight w:val="yellow"/>
          <w:u w:val="single"/>
        </w:rPr>
        <w:t xml:space="preserve"> </w:t>
      </w:r>
      <w:r w:rsidRPr="00BC4543">
        <w:rPr>
          <w:rFonts w:ascii="Georgia" w:hAnsi="Georgia"/>
          <w:b/>
          <w:sz w:val="22"/>
          <w:szCs w:val="22"/>
          <w:highlight w:val="yellow"/>
          <w:u w:val="single"/>
        </w:rPr>
        <w:t>ruling-class</w:t>
      </w:r>
      <w:r w:rsidRPr="00BC4543">
        <w:rPr>
          <w:rFonts w:ascii="Georgia" w:hAnsi="Georgia" w:cs="Geeza Pro"/>
          <w:b/>
          <w:sz w:val="22"/>
          <w:szCs w:val="22"/>
          <w:highlight w:val="yellow"/>
          <w:u w:val="single"/>
        </w:rPr>
        <w:t xml:space="preserve"> </w:t>
      </w:r>
      <w:r w:rsidRPr="00BC4543">
        <w:rPr>
          <w:rFonts w:ascii="Georgia" w:hAnsi="Georgia"/>
          <w:b/>
          <w:sz w:val="22"/>
          <w:szCs w:val="22"/>
          <w:highlight w:val="yellow"/>
          <w:u w:val="single"/>
        </w:rPr>
        <w:t>minority</w:t>
      </w:r>
      <w:r w:rsidRPr="00BC4543">
        <w:rPr>
          <w:rFonts w:ascii="Georgia" w:hAnsi="Georgia" w:cs="Geeza Pro"/>
          <w:b/>
          <w:sz w:val="22"/>
          <w:szCs w:val="22"/>
          <w:highlight w:val="yellow"/>
          <w:u w:val="single"/>
        </w:rPr>
        <w:t xml:space="preserve"> </w:t>
      </w:r>
      <w:r w:rsidRPr="00BC4543">
        <w:rPr>
          <w:rFonts w:ascii="Georgia" w:hAnsi="Georgia"/>
          <w:b/>
          <w:sz w:val="22"/>
          <w:szCs w:val="22"/>
          <w:highlight w:val="yellow"/>
          <w:u w:val="single"/>
        </w:rPr>
        <w:t>which</w:t>
      </w:r>
      <w:r w:rsidRPr="00BC4543">
        <w:rPr>
          <w:rFonts w:ascii="Georgia" w:hAnsi="Georgia" w:cs="Geeza Pro"/>
          <w:b/>
          <w:sz w:val="22"/>
          <w:szCs w:val="22"/>
          <w:highlight w:val="yellow"/>
          <w:u w:val="single"/>
        </w:rPr>
        <w:t xml:space="preserve"> </w:t>
      </w:r>
      <w:r w:rsidRPr="00BC4543">
        <w:rPr>
          <w:rFonts w:ascii="Georgia" w:hAnsi="Georgia"/>
          <w:b/>
          <w:sz w:val="22"/>
          <w:szCs w:val="22"/>
          <w:highlight w:val="yellow"/>
          <w:u w:val="single"/>
        </w:rPr>
        <w:t>manipulates</w:t>
      </w:r>
      <w:r w:rsidRPr="00BC4543">
        <w:rPr>
          <w:rFonts w:ascii="Georgia" w:hAnsi="Georgia" w:cs="Geeza Pro"/>
          <w:b/>
          <w:sz w:val="22"/>
          <w:szCs w:val="22"/>
          <w:highlight w:val="yellow"/>
          <w:u w:val="single"/>
        </w:rPr>
        <w:t xml:space="preserve"> </w:t>
      </w:r>
      <w:r w:rsidRPr="00BC4543">
        <w:rPr>
          <w:rFonts w:ascii="Georgia" w:hAnsi="Georgia"/>
          <w:b/>
          <w:sz w:val="22"/>
          <w:szCs w:val="22"/>
          <w:highlight w:val="yellow"/>
          <w:u w:val="single"/>
        </w:rPr>
        <w:t>technology</w:t>
      </w:r>
      <w:r w:rsidRPr="00BC4543">
        <w:rPr>
          <w:rFonts w:ascii="Georgia" w:hAnsi="Georgia" w:cs="Geeza Pro"/>
          <w:b/>
          <w:sz w:val="22"/>
          <w:szCs w:val="22"/>
          <w:highlight w:val="yellow"/>
          <w:u w:val="single"/>
        </w:rPr>
        <w:t xml:space="preserve"> </w:t>
      </w:r>
      <w:r w:rsidRPr="00BC4543">
        <w:rPr>
          <w:rFonts w:ascii="Georgia" w:hAnsi="Georgia"/>
          <w:b/>
          <w:sz w:val="22"/>
          <w:szCs w:val="22"/>
          <w:highlight w:val="yellow"/>
          <w:u w:val="single"/>
        </w:rPr>
        <w:t>to</w:t>
      </w:r>
      <w:r w:rsidRPr="00BC4543">
        <w:rPr>
          <w:rFonts w:ascii="Georgia" w:hAnsi="Georgia" w:cs="Geeza Pro"/>
          <w:b/>
          <w:sz w:val="22"/>
          <w:szCs w:val="22"/>
          <w:highlight w:val="yellow"/>
          <w:u w:val="single"/>
        </w:rPr>
        <w:t xml:space="preserve"> </w:t>
      </w:r>
      <w:r w:rsidRPr="00BC4543">
        <w:rPr>
          <w:rFonts w:ascii="Georgia" w:hAnsi="Georgia"/>
          <w:b/>
          <w:sz w:val="22"/>
          <w:szCs w:val="22"/>
          <w:highlight w:val="yellow"/>
          <w:u w:val="single"/>
        </w:rPr>
        <w:t>serve</w:t>
      </w:r>
      <w:r w:rsidRPr="00BC4543">
        <w:rPr>
          <w:rFonts w:ascii="Georgia" w:hAnsi="Georgia" w:cs="Geeza Pro"/>
          <w:b/>
          <w:sz w:val="22"/>
          <w:szCs w:val="22"/>
          <w:highlight w:val="yellow"/>
          <w:u w:val="single"/>
        </w:rPr>
        <w:t xml:space="preserve"> </w:t>
      </w:r>
      <w:r w:rsidRPr="00BC4543">
        <w:rPr>
          <w:rFonts w:ascii="Georgia" w:hAnsi="Georgia"/>
          <w:b/>
          <w:sz w:val="22"/>
          <w:szCs w:val="22"/>
          <w:highlight w:val="yellow"/>
          <w:u w:val="single"/>
        </w:rPr>
        <w:t>its</w:t>
      </w:r>
      <w:r w:rsidRPr="00BC4543">
        <w:rPr>
          <w:rFonts w:ascii="Georgia" w:hAnsi="Georgia" w:cs="Geeza Pro"/>
          <w:b/>
          <w:sz w:val="22"/>
          <w:szCs w:val="22"/>
          <w:highlight w:val="yellow"/>
          <w:u w:val="single"/>
        </w:rPr>
        <w:t xml:space="preserve"> </w:t>
      </w:r>
      <w:r w:rsidRPr="00BC4543">
        <w:rPr>
          <w:rFonts w:ascii="Georgia" w:hAnsi="Georgia"/>
          <w:b/>
          <w:sz w:val="22"/>
          <w:szCs w:val="22"/>
          <w:highlight w:val="yellow"/>
          <w:u w:val="single"/>
        </w:rPr>
        <w:t>narrow</w:t>
      </w:r>
      <w:r w:rsidRPr="00BC4543">
        <w:rPr>
          <w:rFonts w:ascii="Georgia" w:hAnsi="Georgia" w:cs="Geeza Pro"/>
          <w:b/>
          <w:sz w:val="22"/>
          <w:szCs w:val="22"/>
          <w:highlight w:val="yellow"/>
          <w:u w:val="single"/>
        </w:rPr>
        <w:t xml:space="preserve"> </w:t>
      </w:r>
      <w:r w:rsidRPr="00BC4543">
        <w:rPr>
          <w:rFonts w:ascii="Georgia" w:hAnsi="Georgia"/>
          <w:b/>
          <w:sz w:val="22"/>
          <w:szCs w:val="22"/>
          <w:highlight w:val="yellow"/>
          <w:u w:val="single"/>
        </w:rPr>
        <w:t>economic</w:t>
      </w:r>
      <w:r w:rsidRPr="00BC4543">
        <w:rPr>
          <w:rFonts w:ascii="Georgia" w:hAnsi="Georgia" w:cs="Geeza Pro"/>
          <w:b/>
          <w:sz w:val="22"/>
          <w:szCs w:val="22"/>
          <w:highlight w:val="yellow"/>
          <w:u w:val="single"/>
        </w:rPr>
        <w:t xml:space="preserve"> </w:t>
      </w:r>
      <w:r w:rsidRPr="00BC4543">
        <w:rPr>
          <w:rFonts w:ascii="Georgia" w:hAnsi="Georgia"/>
          <w:b/>
          <w:sz w:val="22"/>
          <w:szCs w:val="22"/>
          <w:highlight w:val="yellow"/>
          <w:u w:val="single"/>
        </w:rPr>
        <w:t>interests</w:t>
      </w:r>
      <w:r w:rsidRPr="00661BE7">
        <w:rPr>
          <w:rFonts w:ascii="Georgia" w:hAnsi="Georgia" w:cs="Geeza Pro"/>
          <w:b/>
          <w:szCs w:val="22"/>
          <w:highlight w:val="yellow"/>
          <w:u w:val="single"/>
        </w:rPr>
        <w:t>.</w:t>
      </w:r>
      <w:r w:rsidRPr="00661BE7">
        <w:rPr>
          <w:rFonts w:ascii="Georgia" w:hAnsi="Georgia" w:cs="Geeza Pro"/>
          <w:sz w:val="12"/>
        </w:rPr>
        <w:t xml:space="preserve"> </w:t>
      </w:r>
      <w:r w:rsidRPr="00661BE7">
        <w:rPr>
          <w:rFonts w:ascii="Georgia" w:hAnsi="Georgia"/>
          <w:sz w:val="12"/>
        </w:rPr>
        <w:t>Accordingly,</w:t>
      </w:r>
      <w:r w:rsidRPr="00661BE7">
        <w:rPr>
          <w:rFonts w:ascii="Georgia" w:hAnsi="Georgia" w:cs="Geeza Pro"/>
          <w:sz w:val="12"/>
        </w:rPr>
        <w:t xml:space="preserve"> </w:t>
      </w:r>
      <w:r w:rsidRPr="00661BE7">
        <w:rPr>
          <w:rFonts w:ascii="Georgia" w:hAnsi="Georgia"/>
          <w:sz w:val="12"/>
        </w:rPr>
        <w:t>amidst</w:t>
      </w:r>
      <w:r w:rsidRPr="00661BE7">
        <w:rPr>
          <w:rFonts w:ascii="Georgia" w:hAnsi="Georgia" w:cs="Geeza Pro"/>
          <w:sz w:val="12"/>
        </w:rPr>
        <w:t xml:space="preserve"> </w:t>
      </w:r>
      <w:r w:rsidRPr="00661BE7">
        <w:rPr>
          <w:rFonts w:ascii="Georgia" w:hAnsi="Georgia"/>
          <w:sz w:val="12"/>
        </w:rPr>
        <w:t>the</w:t>
      </w:r>
      <w:r w:rsidRPr="00661BE7">
        <w:rPr>
          <w:rFonts w:ascii="Georgia" w:hAnsi="Georgia" w:cs="Geeza Pro"/>
          <w:sz w:val="12"/>
        </w:rPr>
        <w:t xml:space="preserve"> </w:t>
      </w:r>
      <w:r w:rsidRPr="00661BE7">
        <w:rPr>
          <w:rFonts w:ascii="Georgia" w:hAnsi="Georgia"/>
          <w:sz w:val="12"/>
        </w:rPr>
        <w:t>growing</w:t>
      </w:r>
      <w:r w:rsidRPr="00661BE7">
        <w:rPr>
          <w:rFonts w:ascii="Georgia" w:hAnsi="Georgia" w:cs="Geeza Pro"/>
          <w:sz w:val="12"/>
        </w:rPr>
        <w:t xml:space="preserve"> </w:t>
      </w:r>
      <w:r w:rsidRPr="00661BE7">
        <w:rPr>
          <w:rFonts w:ascii="Georgia" w:hAnsi="Georgia"/>
          <w:sz w:val="12"/>
        </w:rPr>
        <w:t>concern</w:t>
      </w:r>
      <w:r w:rsidRPr="00661BE7">
        <w:rPr>
          <w:rFonts w:ascii="Georgia" w:hAnsi="Georgia" w:cs="Geeza Pro"/>
          <w:sz w:val="12"/>
        </w:rPr>
        <w:t xml:space="preserve"> </w:t>
      </w:r>
      <w:r w:rsidRPr="00661BE7">
        <w:rPr>
          <w:rFonts w:ascii="Georgia" w:hAnsi="Georgia"/>
          <w:sz w:val="12"/>
        </w:rPr>
        <w:t>over</w:t>
      </w:r>
      <w:r w:rsidRPr="00661BE7">
        <w:rPr>
          <w:rFonts w:ascii="Georgia" w:hAnsi="Georgia" w:cs="Geeza Pro"/>
          <w:sz w:val="12"/>
        </w:rPr>
        <w:t xml:space="preserve"> </w:t>
      </w:r>
      <w:r w:rsidRPr="00661BE7">
        <w:rPr>
          <w:rFonts w:ascii="Georgia" w:hAnsi="Georgia"/>
          <w:sz w:val="12"/>
        </w:rPr>
        <w:t>the</w:t>
      </w:r>
      <w:r w:rsidRPr="00661BE7">
        <w:rPr>
          <w:rFonts w:ascii="Georgia" w:hAnsi="Georgia" w:cs="Geeza Pro"/>
          <w:sz w:val="12"/>
        </w:rPr>
        <w:t xml:space="preserve"> </w:t>
      </w:r>
      <w:r w:rsidRPr="00661BE7">
        <w:rPr>
          <w:rFonts w:ascii="Georgia" w:hAnsi="Georgia"/>
          <w:sz w:val="12"/>
        </w:rPr>
        <w:t>nuclear</w:t>
      </w:r>
      <w:r w:rsidRPr="00661BE7">
        <w:rPr>
          <w:rFonts w:ascii="Georgia" w:hAnsi="Georgia" w:cs="Geeza Pro"/>
          <w:sz w:val="12"/>
        </w:rPr>
        <w:t xml:space="preserve"> </w:t>
      </w:r>
      <w:r w:rsidRPr="00661BE7">
        <w:rPr>
          <w:rFonts w:ascii="Georgia" w:hAnsi="Georgia"/>
          <w:sz w:val="12"/>
        </w:rPr>
        <w:t>dangers</w:t>
      </w:r>
      <w:r w:rsidRPr="00661BE7">
        <w:rPr>
          <w:rFonts w:ascii="Georgia" w:hAnsi="Georgia" w:cs="Geeza Pro"/>
          <w:sz w:val="12"/>
        </w:rPr>
        <w:t xml:space="preserve"> </w:t>
      </w:r>
      <w:r w:rsidRPr="00661BE7">
        <w:rPr>
          <w:rFonts w:ascii="Georgia" w:hAnsi="Georgia"/>
          <w:sz w:val="12"/>
        </w:rPr>
        <w:t>posed</w:t>
      </w:r>
      <w:r w:rsidRPr="00661BE7">
        <w:rPr>
          <w:rFonts w:ascii="Georgia" w:hAnsi="Georgia" w:cs="Geeza Pro"/>
          <w:sz w:val="12"/>
        </w:rPr>
        <w:t xml:space="preserve"> </w:t>
      </w:r>
      <w:r w:rsidRPr="00661BE7">
        <w:rPr>
          <w:rFonts w:ascii="Georgia" w:hAnsi="Georgia"/>
          <w:sz w:val="12"/>
        </w:rPr>
        <w:t>both</w:t>
      </w:r>
      <w:r w:rsidRPr="00661BE7">
        <w:rPr>
          <w:rFonts w:ascii="Georgia" w:hAnsi="Georgia" w:cs="Geeza Pro"/>
          <w:sz w:val="12"/>
        </w:rPr>
        <w:t xml:space="preserve"> </w:t>
      </w:r>
      <w:r w:rsidRPr="00661BE7">
        <w:rPr>
          <w:rFonts w:ascii="Georgia" w:hAnsi="Georgia"/>
          <w:sz w:val="12"/>
        </w:rPr>
        <w:t>by</w:t>
      </w:r>
      <w:r w:rsidRPr="00661BE7">
        <w:rPr>
          <w:rFonts w:ascii="Georgia" w:hAnsi="Georgia" w:cs="Geeza Pro"/>
          <w:sz w:val="12"/>
        </w:rPr>
        <w:t xml:space="preserve"> </w:t>
      </w:r>
      <w:r w:rsidRPr="00661BE7">
        <w:rPr>
          <w:rFonts w:ascii="Georgia" w:hAnsi="Georgia"/>
          <w:sz w:val="12"/>
        </w:rPr>
        <w:t>commercial</w:t>
      </w:r>
      <w:r w:rsidRPr="00661BE7">
        <w:rPr>
          <w:rFonts w:ascii="Georgia" w:hAnsi="Georgia" w:cs="Geeza Pro"/>
          <w:sz w:val="12"/>
        </w:rPr>
        <w:t xml:space="preserve"> </w:t>
      </w:r>
      <w:r w:rsidRPr="00661BE7">
        <w:rPr>
          <w:rFonts w:ascii="Georgia" w:hAnsi="Georgia"/>
          <w:sz w:val="12"/>
        </w:rPr>
        <w:t>power</w:t>
      </w:r>
      <w:r w:rsidRPr="00661BE7">
        <w:rPr>
          <w:rFonts w:ascii="Georgia" w:hAnsi="Georgia" w:cs="Geeza Pro"/>
          <w:sz w:val="12"/>
        </w:rPr>
        <w:t xml:space="preserve"> </w:t>
      </w:r>
      <w:r w:rsidRPr="00661BE7">
        <w:rPr>
          <w:rFonts w:ascii="Georgia" w:hAnsi="Georgia"/>
          <w:sz w:val="12"/>
        </w:rPr>
        <w:t>plants</w:t>
      </w:r>
      <w:r w:rsidRPr="00661BE7">
        <w:rPr>
          <w:rFonts w:ascii="Georgia" w:hAnsi="Georgia" w:cs="Geeza Pro"/>
          <w:sz w:val="12"/>
        </w:rPr>
        <w:t xml:space="preserve"> </w:t>
      </w:r>
      <w:r w:rsidRPr="00661BE7">
        <w:rPr>
          <w:rFonts w:ascii="Georgia" w:hAnsi="Georgia"/>
          <w:sz w:val="12"/>
        </w:rPr>
        <w:t>and</w:t>
      </w:r>
      <w:r w:rsidRPr="00661BE7">
        <w:rPr>
          <w:rFonts w:ascii="Georgia" w:hAnsi="Georgia" w:cs="Geeza Pro"/>
          <w:sz w:val="12"/>
        </w:rPr>
        <w:t xml:space="preserve"> </w:t>
      </w:r>
      <w:r w:rsidRPr="00661BE7">
        <w:rPr>
          <w:rFonts w:ascii="Georgia" w:hAnsi="Georgia"/>
          <w:sz w:val="12"/>
        </w:rPr>
        <w:t>by</w:t>
      </w:r>
      <w:r w:rsidRPr="00661BE7">
        <w:rPr>
          <w:rFonts w:ascii="Georgia" w:hAnsi="Georgia" w:cs="Geeza Pro"/>
          <w:sz w:val="12"/>
        </w:rPr>
        <w:t xml:space="preserve"> </w:t>
      </w:r>
      <w:r w:rsidRPr="00661BE7">
        <w:rPr>
          <w:rFonts w:ascii="Georgia" w:hAnsi="Georgia"/>
          <w:sz w:val="12"/>
        </w:rPr>
        <w:t>the</w:t>
      </w:r>
      <w:r w:rsidRPr="00661BE7">
        <w:rPr>
          <w:rFonts w:ascii="Georgia" w:hAnsi="Georgia" w:cs="Geeza Pro"/>
          <w:sz w:val="12"/>
        </w:rPr>
        <w:t xml:space="preserve"> </w:t>
      </w:r>
      <w:r w:rsidRPr="00661BE7">
        <w:rPr>
          <w:rFonts w:ascii="Georgia" w:hAnsi="Georgia"/>
          <w:sz w:val="12"/>
        </w:rPr>
        <w:t>obscene</w:t>
      </w:r>
      <w:r w:rsidRPr="00661BE7">
        <w:rPr>
          <w:rFonts w:ascii="Georgia" w:hAnsi="Georgia" w:cs="Geeza Pro"/>
          <w:sz w:val="12"/>
        </w:rPr>
        <w:t xml:space="preserve"> </w:t>
      </w:r>
      <w:r w:rsidRPr="00661BE7">
        <w:rPr>
          <w:rFonts w:ascii="Georgia" w:hAnsi="Georgia"/>
          <w:sz w:val="12"/>
        </w:rPr>
        <w:t>proliferation</w:t>
      </w:r>
      <w:r w:rsidRPr="00661BE7">
        <w:rPr>
          <w:rFonts w:ascii="Georgia" w:hAnsi="Georgia" w:cs="Geeza Pro"/>
          <w:sz w:val="12"/>
        </w:rPr>
        <w:t xml:space="preserve"> </w:t>
      </w:r>
      <w:r w:rsidRPr="00661BE7">
        <w:rPr>
          <w:rFonts w:ascii="Georgia" w:hAnsi="Georgia"/>
          <w:sz w:val="12"/>
        </w:rPr>
        <w:t>of</w:t>
      </w:r>
      <w:r w:rsidRPr="00661BE7">
        <w:rPr>
          <w:rFonts w:ascii="Georgia" w:hAnsi="Georgia" w:cs="Geeza Pro"/>
          <w:sz w:val="12"/>
        </w:rPr>
        <w:t xml:space="preserve"> </w:t>
      </w:r>
      <w:r w:rsidRPr="00661BE7">
        <w:rPr>
          <w:rFonts w:ascii="Georgia" w:hAnsi="Georgia"/>
          <w:sz w:val="12"/>
        </w:rPr>
        <w:t>nuclear</w:t>
      </w:r>
      <w:r w:rsidRPr="00661BE7">
        <w:rPr>
          <w:rFonts w:ascii="Georgia" w:hAnsi="Georgia" w:cs="Geeza Pro"/>
          <w:sz w:val="12"/>
        </w:rPr>
        <w:t xml:space="preserve"> </w:t>
      </w:r>
      <w:r w:rsidRPr="00661BE7">
        <w:rPr>
          <w:rFonts w:ascii="Georgia" w:hAnsi="Georgia"/>
          <w:sz w:val="12"/>
        </w:rPr>
        <w:t>weapons,</w:t>
      </w:r>
      <w:r w:rsidRPr="00661BE7">
        <w:rPr>
          <w:rFonts w:ascii="Georgia" w:hAnsi="Georgia" w:cs="Geeza Pro"/>
          <w:sz w:val="12"/>
        </w:rPr>
        <w:t xml:space="preserve"> </w:t>
      </w:r>
      <w:r w:rsidRPr="00BC4543">
        <w:rPr>
          <w:rFonts w:ascii="Georgia" w:hAnsi="Georgia"/>
          <w:b/>
          <w:sz w:val="22"/>
          <w:szCs w:val="22"/>
          <w:highlight w:val="yellow"/>
          <w:u w:val="single"/>
        </w:rPr>
        <w:t>the</w:t>
      </w:r>
      <w:r w:rsidRPr="00BC4543">
        <w:rPr>
          <w:rFonts w:ascii="Georgia" w:hAnsi="Georgia" w:cs="Geeza Pro"/>
          <w:b/>
          <w:sz w:val="22"/>
          <w:szCs w:val="22"/>
          <w:u w:val="single"/>
        </w:rPr>
        <w:t xml:space="preserve"> </w:t>
      </w:r>
      <w:r w:rsidRPr="00BC4543">
        <w:rPr>
          <w:rFonts w:ascii="Georgia" w:hAnsi="Georgia"/>
          <w:b/>
          <w:sz w:val="22"/>
          <w:szCs w:val="22"/>
          <w:u w:val="single"/>
        </w:rPr>
        <w:t>task</w:t>
      </w:r>
      <w:r w:rsidRPr="00BC4543">
        <w:rPr>
          <w:rFonts w:ascii="Georgia" w:hAnsi="Georgia" w:cs="Geeza Pro"/>
          <w:b/>
          <w:sz w:val="22"/>
          <w:szCs w:val="22"/>
          <w:u w:val="single"/>
        </w:rPr>
        <w:t xml:space="preserve"> </w:t>
      </w:r>
      <w:r w:rsidRPr="00BC4543">
        <w:rPr>
          <w:rFonts w:ascii="Georgia" w:hAnsi="Georgia"/>
          <w:b/>
          <w:sz w:val="22"/>
          <w:szCs w:val="22"/>
          <w:u w:val="single"/>
        </w:rPr>
        <w:t>of</w:t>
      </w:r>
      <w:r w:rsidRPr="00BC4543">
        <w:rPr>
          <w:rFonts w:ascii="Georgia" w:hAnsi="Georgia" w:cs="Geeza Pro"/>
          <w:b/>
          <w:sz w:val="22"/>
          <w:szCs w:val="22"/>
          <w:u w:val="single"/>
        </w:rPr>
        <w:t xml:space="preserve"> </w:t>
      </w:r>
      <w:r w:rsidRPr="00BC4543">
        <w:rPr>
          <w:rFonts w:ascii="Georgia" w:hAnsi="Georgia"/>
          <w:b/>
          <w:sz w:val="22"/>
          <w:szCs w:val="22"/>
          <w:highlight w:val="yellow"/>
          <w:u w:val="single"/>
        </w:rPr>
        <w:t>Marxists</w:t>
      </w:r>
      <w:r w:rsidRPr="00BC4543">
        <w:rPr>
          <w:rFonts w:ascii="Georgia" w:hAnsi="Georgia" w:cs="Geeza Pro"/>
          <w:b/>
          <w:sz w:val="22"/>
          <w:szCs w:val="22"/>
          <w:u w:val="single"/>
        </w:rPr>
        <w:t xml:space="preserve"> </w:t>
      </w:r>
      <w:r w:rsidRPr="00BC4543">
        <w:rPr>
          <w:rFonts w:ascii="Georgia" w:hAnsi="Georgia"/>
          <w:b/>
          <w:sz w:val="22"/>
          <w:szCs w:val="22"/>
          <w:u w:val="single"/>
        </w:rPr>
        <w:t>is</w:t>
      </w:r>
      <w:r w:rsidRPr="00BC4543">
        <w:rPr>
          <w:rFonts w:ascii="Georgia" w:hAnsi="Georgia" w:cs="Geeza Pro"/>
          <w:b/>
          <w:sz w:val="22"/>
          <w:szCs w:val="22"/>
          <w:u w:val="single"/>
        </w:rPr>
        <w:t xml:space="preserve"> </w:t>
      </w:r>
      <w:r w:rsidRPr="00BC4543">
        <w:rPr>
          <w:rFonts w:ascii="Georgia" w:hAnsi="Georgia"/>
          <w:b/>
          <w:sz w:val="22"/>
          <w:szCs w:val="22"/>
          <w:u w:val="single"/>
        </w:rPr>
        <w:t>to</w:t>
      </w:r>
      <w:r w:rsidRPr="00661BE7">
        <w:rPr>
          <w:rFonts w:ascii="Georgia" w:hAnsi="Georgia" w:cs="Geeza Pro"/>
          <w:sz w:val="12"/>
        </w:rPr>
        <w:t xml:space="preserve"> </w:t>
      </w:r>
      <w:r w:rsidRPr="00661BE7">
        <w:rPr>
          <w:rFonts w:ascii="Georgia" w:hAnsi="Georgia"/>
          <w:sz w:val="12"/>
        </w:rPr>
        <w:t>consistently</w:t>
      </w:r>
      <w:r w:rsidRPr="00661BE7">
        <w:rPr>
          <w:rFonts w:ascii="Georgia" w:hAnsi="Georgia" w:cs="Geeza Pro"/>
          <w:sz w:val="12"/>
        </w:rPr>
        <w:t xml:space="preserve"> </w:t>
      </w:r>
      <w:r w:rsidRPr="00BC4543">
        <w:rPr>
          <w:rFonts w:ascii="Georgia" w:hAnsi="Georgia"/>
          <w:b/>
          <w:sz w:val="22"/>
          <w:szCs w:val="22"/>
          <w:highlight w:val="yellow"/>
          <w:u w:val="single"/>
        </w:rPr>
        <w:t>emphasize</w:t>
      </w:r>
      <w:r w:rsidRPr="00BC4543">
        <w:rPr>
          <w:rFonts w:ascii="Georgia" w:hAnsi="Georgia" w:cs="Geeza Pro"/>
          <w:b/>
          <w:sz w:val="22"/>
          <w:szCs w:val="22"/>
          <w:highlight w:val="yellow"/>
          <w:u w:val="single"/>
        </w:rPr>
        <w:t xml:space="preserve"> </w:t>
      </w:r>
      <w:r w:rsidRPr="00BC4543">
        <w:rPr>
          <w:rFonts w:ascii="Georgia" w:hAnsi="Georgia"/>
          <w:b/>
          <w:sz w:val="22"/>
          <w:szCs w:val="22"/>
          <w:highlight w:val="yellow"/>
          <w:u w:val="single"/>
        </w:rPr>
        <w:t>the</w:t>
      </w:r>
      <w:r w:rsidRPr="00BC4543">
        <w:rPr>
          <w:rFonts w:ascii="Georgia" w:hAnsi="Georgia" w:cs="Geeza Pro"/>
          <w:b/>
          <w:sz w:val="22"/>
          <w:szCs w:val="22"/>
          <w:highlight w:val="yellow"/>
          <w:u w:val="single"/>
        </w:rPr>
        <w:t xml:space="preserve"> </w:t>
      </w:r>
      <w:r w:rsidRPr="00BC4543">
        <w:rPr>
          <w:rFonts w:ascii="Georgia" w:hAnsi="Georgia"/>
          <w:b/>
          <w:sz w:val="22"/>
          <w:szCs w:val="22"/>
          <w:highlight w:val="yellow"/>
          <w:u w:val="single"/>
        </w:rPr>
        <w:t>need</w:t>
      </w:r>
      <w:r w:rsidRPr="00BC4543">
        <w:rPr>
          <w:rFonts w:ascii="Georgia" w:hAnsi="Georgia" w:cs="Geeza Pro"/>
          <w:b/>
          <w:sz w:val="22"/>
          <w:szCs w:val="22"/>
          <w:highlight w:val="yellow"/>
          <w:u w:val="single"/>
        </w:rPr>
        <w:t xml:space="preserve"> </w:t>
      </w:r>
      <w:r w:rsidRPr="00BC4543">
        <w:rPr>
          <w:rFonts w:ascii="Georgia" w:hAnsi="Georgia"/>
          <w:b/>
          <w:sz w:val="22"/>
          <w:szCs w:val="22"/>
          <w:highlight w:val="yellow"/>
          <w:u w:val="single"/>
        </w:rPr>
        <w:t>to</w:t>
      </w:r>
      <w:r w:rsidRPr="00BC4543">
        <w:rPr>
          <w:rFonts w:ascii="Georgia" w:hAnsi="Georgia" w:cs="Geeza Pro"/>
          <w:b/>
          <w:sz w:val="22"/>
          <w:szCs w:val="22"/>
          <w:highlight w:val="yellow"/>
          <w:u w:val="single"/>
        </w:rPr>
        <w:t xml:space="preserve"> </w:t>
      </w:r>
      <w:r w:rsidRPr="00BC4543">
        <w:rPr>
          <w:rFonts w:ascii="Georgia" w:hAnsi="Georgia"/>
          <w:b/>
          <w:sz w:val="22"/>
          <w:szCs w:val="22"/>
          <w:highlight w:val="yellow"/>
          <w:u w:val="single"/>
        </w:rPr>
        <w:t>free</w:t>
      </w:r>
      <w:r w:rsidRPr="00BC4543">
        <w:rPr>
          <w:rFonts w:ascii="Georgia" w:hAnsi="Georgia" w:cs="Geeza Pro"/>
          <w:b/>
          <w:sz w:val="22"/>
          <w:szCs w:val="22"/>
          <w:highlight w:val="yellow"/>
          <w:u w:val="single"/>
        </w:rPr>
        <w:t xml:space="preserve"> </w:t>
      </w:r>
      <w:r w:rsidRPr="00BC4543">
        <w:rPr>
          <w:rFonts w:ascii="Georgia" w:hAnsi="Georgia"/>
          <w:b/>
          <w:sz w:val="22"/>
          <w:szCs w:val="22"/>
          <w:highlight w:val="yellow"/>
          <w:u w:val="single"/>
        </w:rPr>
        <w:t>all</w:t>
      </w:r>
      <w:r w:rsidRPr="00BC4543">
        <w:rPr>
          <w:rFonts w:ascii="Georgia" w:hAnsi="Georgia" w:cs="Geeza Pro"/>
          <w:b/>
          <w:sz w:val="22"/>
          <w:szCs w:val="22"/>
          <w:highlight w:val="yellow"/>
          <w:u w:val="single"/>
        </w:rPr>
        <w:t xml:space="preserve"> </w:t>
      </w:r>
      <w:r w:rsidRPr="00BC4543">
        <w:rPr>
          <w:rFonts w:ascii="Georgia" w:hAnsi="Georgia"/>
          <w:b/>
          <w:sz w:val="22"/>
          <w:szCs w:val="22"/>
          <w:highlight w:val="yellow"/>
          <w:u w:val="single"/>
        </w:rPr>
        <w:t>technology</w:t>
      </w:r>
      <w:r w:rsidRPr="00BC4543">
        <w:rPr>
          <w:rFonts w:ascii="Georgia" w:hAnsi="Georgia" w:cs="Geeza Pro"/>
          <w:b/>
          <w:sz w:val="22"/>
          <w:szCs w:val="22"/>
          <w:highlight w:val="yellow"/>
          <w:u w:val="single"/>
        </w:rPr>
        <w:t xml:space="preserve"> </w:t>
      </w:r>
      <w:r w:rsidRPr="00BC4543">
        <w:rPr>
          <w:rFonts w:ascii="Georgia" w:hAnsi="Georgia"/>
          <w:b/>
          <w:sz w:val="22"/>
          <w:szCs w:val="22"/>
          <w:highlight w:val="yellow"/>
          <w:u w:val="single"/>
        </w:rPr>
        <w:t>from</w:t>
      </w:r>
      <w:r w:rsidRPr="00BC4543">
        <w:rPr>
          <w:rFonts w:ascii="Georgia" w:hAnsi="Georgia" w:cs="Geeza Pro"/>
          <w:b/>
          <w:sz w:val="22"/>
          <w:szCs w:val="22"/>
          <w:highlight w:val="yellow"/>
          <w:u w:val="single"/>
        </w:rPr>
        <w:t xml:space="preserve"> </w:t>
      </w:r>
      <w:r w:rsidRPr="00BC4543">
        <w:rPr>
          <w:rFonts w:ascii="Georgia" w:hAnsi="Georgia"/>
          <w:b/>
          <w:sz w:val="22"/>
          <w:szCs w:val="22"/>
          <w:highlight w:val="yellow"/>
          <w:u w:val="single"/>
        </w:rPr>
        <w:t>the</w:t>
      </w:r>
      <w:r w:rsidRPr="00BC4543">
        <w:rPr>
          <w:rFonts w:ascii="Georgia" w:hAnsi="Georgia" w:cs="Geeza Pro"/>
          <w:b/>
          <w:sz w:val="22"/>
          <w:szCs w:val="22"/>
          <w:highlight w:val="yellow"/>
          <w:u w:val="single"/>
        </w:rPr>
        <w:t xml:space="preserve"> </w:t>
      </w:r>
      <w:r w:rsidRPr="00BC4543">
        <w:rPr>
          <w:rFonts w:ascii="Georgia" w:hAnsi="Georgia"/>
          <w:b/>
          <w:sz w:val="22"/>
          <w:szCs w:val="22"/>
          <w:highlight w:val="yellow"/>
          <w:u w:val="single"/>
        </w:rPr>
        <w:t>fetters</w:t>
      </w:r>
      <w:r w:rsidRPr="00BC4543">
        <w:rPr>
          <w:rFonts w:ascii="Georgia" w:hAnsi="Georgia" w:cs="Geeza Pro"/>
          <w:b/>
          <w:sz w:val="22"/>
          <w:szCs w:val="22"/>
          <w:highlight w:val="yellow"/>
          <w:u w:val="single"/>
        </w:rPr>
        <w:t xml:space="preserve"> </w:t>
      </w:r>
      <w:r w:rsidRPr="00BC4543">
        <w:rPr>
          <w:rFonts w:ascii="Georgia" w:hAnsi="Georgia"/>
          <w:b/>
          <w:sz w:val="22"/>
          <w:szCs w:val="22"/>
          <w:highlight w:val="yellow"/>
          <w:u w:val="single"/>
        </w:rPr>
        <w:t>of</w:t>
      </w:r>
      <w:r w:rsidRPr="00BC4543">
        <w:rPr>
          <w:rFonts w:ascii="Georgia" w:hAnsi="Georgia" w:cs="Geeza Pro"/>
          <w:b/>
          <w:sz w:val="22"/>
          <w:szCs w:val="22"/>
          <w:highlight w:val="yellow"/>
          <w:u w:val="single"/>
        </w:rPr>
        <w:t xml:space="preserve"> </w:t>
      </w:r>
      <w:r w:rsidRPr="00BC4543">
        <w:rPr>
          <w:rFonts w:ascii="Georgia" w:hAnsi="Georgia"/>
          <w:b/>
          <w:sz w:val="22"/>
          <w:szCs w:val="22"/>
          <w:highlight w:val="yellow"/>
          <w:u w:val="single"/>
        </w:rPr>
        <w:t>capitalist</w:t>
      </w:r>
      <w:r w:rsidRPr="00BC4543">
        <w:rPr>
          <w:rFonts w:ascii="Georgia" w:hAnsi="Georgia" w:cs="Geeza Pro"/>
          <w:b/>
          <w:sz w:val="22"/>
          <w:szCs w:val="22"/>
          <w:highlight w:val="yellow"/>
          <w:u w:val="single"/>
        </w:rPr>
        <w:t xml:space="preserve"> </w:t>
      </w:r>
      <w:r w:rsidRPr="00BC4543">
        <w:rPr>
          <w:rFonts w:ascii="Georgia" w:hAnsi="Georgia"/>
          <w:b/>
          <w:sz w:val="22"/>
          <w:szCs w:val="22"/>
          <w:highlight w:val="yellow"/>
          <w:u w:val="single"/>
        </w:rPr>
        <w:t>productive</w:t>
      </w:r>
      <w:r w:rsidRPr="00BC4543">
        <w:rPr>
          <w:rFonts w:ascii="Georgia" w:hAnsi="Georgia" w:cs="Geeza Pro"/>
          <w:b/>
          <w:sz w:val="22"/>
          <w:szCs w:val="22"/>
          <w:highlight w:val="yellow"/>
          <w:u w:val="single"/>
        </w:rPr>
        <w:t xml:space="preserve"> </w:t>
      </w:r>
      <w:r w:rsidRPr="00BC4543">
        <w:rPr>
          <w:rFonts w:ascii="Georgia" w:hAnsi="Georgia"/>
          <w:b/>
          <w:sz w:val="22"/>
          <w:szCs w:val="22"/>
          <w:highlight w:val="yellow"/>
          <w:u w:val="single"/>
        </w:rPr>
        <w:t>relations</w:t>
      </w:r>
      <w:r w:rsidRPr="00BC4543">
        <w:rPr>
          <w:rFonts w:ascii="Georgia" w:hAnsi="Georgia" w:cs="Geeza Pro"/>
          <w:b/>
          <w:sz w:val="22"/>
          <w:szCs w:val="22"/>
          <w:highlight w:val="yellow"/>
          <w:u w:val="single"/>
        </w:rPr>
        <w:t>.</w:t>
      </w:r>
      <w:r w:rsidRPr="00BC4543">
        <w:rPr>
          <w:rFonts w:ascii="Georgia" w:hAnsi="Georgia" w:cs="Geeza Pro"/>
          <w:sz w:val="22"/>
          <w:szCs w:val="22"/>
        </w:rPr>
        <w:t xml:space="preserve"> </w:t>
      </w:r>
      <w:r w:rsidRPr="00EA7BFE">
        <w:rPr>
          <w:rFonts w:ascii="Georgia" w:hAnsi="Georgia"/>
          <w:sz w:val="12"/>
          <w:szCs w:val="12"/>
        </w:rPr>
        <w:t>On</w:t>
      </w:r>
      <w:r w:rsidRPr="00EA7BFE">
        <w:rPr>
          <w:rFonts w:ascii="Georgia" w:hAnsi="Georgia" w:cs="Geeza Pro"/>
          <w:sz w:val="12"/>
          <w:szCs w:val="12"/>
        </w:rPr>
        <w:t xml:space="preserve"> </w:t>
      </w:r>
      <w:r w:rsidRPr="00EA7BFE">
        <w:rPr>
          <w:rFonts w:ascii="Georgia" w:hAnsi="Georgia"/>
          <w:sz w:val="12"/>
          <w:szCs w:val="12"/>
        </w:rPr>
        <w:t>the</w:t>
      </w:r>
      <w:r w:rsidRPr="00EA7BFE">
        <w:rPr>
          <w:rFonts w:ascii="Georgia" w:hAnsi="Georgia" w:cs="Geeza Pro"/>
          <w:sz w:val="12"/>
          <w:szCs w:val="12"/>
        </w:rPr>
        <w:t xml:space="preserve"> </w:t>
      </w:r>
      <w:r w:rsidRPr="00EA7BFE">
        <w:rPr>
          <w:rFonts w:ascii="Georgia" w:hAnsi="Georgia"/>
          <w:sz w:val="12"/>
          <w:szCs w:val="12"/>
        </w:rPr>
        <w:t>one</w:t>
      </w:r>
      <w:r w:rsidRPr="00EA7BFE">
        <w:rPr>
          <w:rFonts w:ascii="Georgia" w:hAnsi="Georgia" w:cs="Geeza Pro"/>
          <w:sz w:val="12"/>
          <w:szCs w:val="12"/>
        </w:rPr>
        <w:t xml:space="preserve"> </w:t>
      </w:r>
      <w:r w:rsidRPr="00EA7BFE">
        <w:rPr>
          <w:rFonts w:ascii="Georgia" w:hAnsi="Georgia"/>
          <w:sz w:val="12"/>
          <w:szCs w:val="12"/>
        </w:rPr>
        <w:t>hand,</w:t>
      </w:r>
      <w:r w:rsidRPr="00BC4543">
        <w:rPr>
          <w:rFonts w:ascii="Georgia" w:hAnsi="Georgia" w:cs="Geeza Pro"/>
          <w:sz w:val="22"/>
          <w:szCs w:val="22"/>
        </w:rPr>
        <w:t xml:space="preserve"> </w:t>
      </w:r>
      <w:r w:rsidRPr="00BC4543">
        <w:rPr>
          <w:rFonts w:ascii="Georgia" w:hAnsi="Georgia"/>
          <w:b/>
          <w:sz w:val="22"/>
          <w:szCs w:val="22"/>
          <w:highlight w:val="yellow"/>
          <w:u w:val="single"/>
        </w:rPr>
        <w:t>Marxists</w:t>
      </w:r>
      <w:r w:rsidRPr="00661BE7">
        <w:rPr>
          <w:rFonts w:ascii="Georgia" w:hAnsi="Georgia" w:cs="Geeza Pro"/>
          <w:sz w:val="12"/>
        </w:rPr>
        <w:t xml:space="preserve"> </w:t>
      </w:r>
      <w:r w:rsidRPr="00661BE7">
        <w:rPr>
          <w:rFonts w:ascii="Georgia" w:hAnsi="Georgia"/>
          <w:sz w:val="12"/>
        </w:rPr>
        <w:t>clearly</w:t>
      </w:r>
      <w:r w:rsidRPr="00661BE7">
        <w:rPr>
          <w:rFonts w:ascii="Georgia" w:hAnsi="Georgia" w:cs="Geeza Pro"/>
          <w:sz w:val="12"/>
        </w:rPr>
        <w:t xml:space="preserve"> </w:t>
      </w:r>
      <w:r w:rsidRPr="00BC4543">
        <w:rPr>
          <w:rFonts w:ascii="Georgia" w:hAnsi="Georgia"/>
          <w:b/>
          <w:sz w:val="22"/>
          <w:szCs w:val="22"/>
          <w:highlight w:val="yellow"/>
          <w:u w:val="single"/>
        </w:rPr>
        <w:t>favor</w:t>
      </w:r>
      <w:r w:rsidRPr="00BC4543">
        <w:rPr>
          <w:rFonts w:ascii="Georgia" w:hAnsi="Georgia" w:cs="Geeza Pro"/>
          <w:b/>
          <w:sz w:val="22"/>
          <w:szCs w:val="22"/>
          <w:highlight w:val="yellow"/>
          <w:u w:val="single"/>
        </w:rPr>
        <w:t xml:space="preserve"> </w:t>
      </w:r>
      <w:r w:rsidRPr="00BC4543">
        <w:rPr>
          <w:rFonts w:ascii="Georgia" w:hAnsi="Georgia"/>
          <w:b/>
          <w:sz w:val="22"/>
          <w:szCs w:val="22"/>
          <w:highlight w:val="yellow"/>
          <w:u w:val="single"/>
        </w:rPr>
        <w:t>technological</w:t>
      </w:r>
      <w:r w:rsidRPr="00BC4543">
        <w:rPr>
          <w:rFonts w:ascii="Georgia" w:hAnsi="Georgia" w:cs="Geeza Pro"/>
          <w:b/>
          <w:sz w:val="22"/>
          <w:szCs w:val="22"/>
          <w:highlight w:val="yellow"/>
          <w:u w:val="single"/>
        </w:rPr>
        <w:t xml:space="preserve"> </w:t>
      </w:r>
      <w:r w:rsidRPr="00BC4543">
        <w:rPr>
          <w:rFonts w:ascii="Georgia" w:hAnsi="Georgia"/>
          <w:b/>
          <w:sz w:val="22"/>
          <w:szCs w:val="22"/>
          <w:highlight w:val="yellow"/>
          <w:u w:val="single"/>
        </w:rPr>
        <w:t>progress</w:t>
      </w:r>
      <w:r w:rsidRPr="00661BE7">
        <w:rPr>
          <w:rFonts w:ascii="Georgia" w:hAnsi="Georgia" w:cs="Geeza Pro"/>
          <w:sz w:val="12"/>
        </w:rPr>
        <w:t xml:space="preserve"> </w:t>
      </w:r>
      <w:r w:rsidRPr="00661BE7">
        <w:rPr>
          <w:rFonts w:ascii="Georgia" w:hAnsi="Georgia"/>
          <w:sz w:val="12"/>
        </w:rPr>
        <w:t>and</w:t>
      </w:r>
      <w:r w:rsidRPr="00661BE7">
        <w:rPr>
          <w:rFonts w:ascii="Georgia" w:hAnsi="Georgia" w:cs="Geeza Pro"/>
          <w:sz w:val="12"/>
        </w:rPr>
        <w:t xml:space="preserve"> </w:t>
      </w:r>
      <w:r w:rsidRPr="00661BE7">
        <w:rPr>
          <w:rFonts w:ascii="Georgia" w:hAnsi="Georgia"/>
          <w:sz w:val="12"/>
        </w:rPr>
        <w:t>the</w:t>
      </w:r>
      <w:r w:rsidRPr="00661BE7">
        <w:rPr>
          <w:rFonts w:ascii="Georgia" w:hAnsi="Georgia" w:cs="Geeza Pro"/>
          <w:sz w:val="12"/>
        </w:rPr>
        <w:t xml:space="preserve"> </w:t>
      </w:r>
      <w:r w:rsidRPr="00661BE7">
        <w:rPr>
          <w:rFonts w:ascii="Georgia" w:hAnsi="Georgia"/>
          <w:sz w:val="12"/>
        </w:rPr>
        <w:t>general</w:t>
      </w:r>
      <w:r w:rsidRPr="00661BE7">
        <w:rPr>
          <w:rFonts w:ascii="Georgia" w:hAnsi="Georgia" w:cs="Geeza Pro"/>
          <w:sz w:val="12"/>
        </w:rPr>
        <w:t xml:space="preserve"> </w:t>
      </w:r>
      <w:r w:rsidRPr="00661BE7">
        <w:rPr>
          <w:rFonts w:ascii="Georgia" w:hAnsi="Georgia"/>
          <w:sz w:val="12"/>
        </w:rPr>
        <w:t>expansion</w:t>
      </w:r>
      <w:r w:rsidRPr="00661BE7">
        <w:rPr>
          <w:rFonts w:ascii="Georgia" w:hAnsi="Georgia" w:cs="Geeza Pro"/>
          <w:sz w:val="12"/>
        </w:rPr>
        <w:t xml:space="preserve"> </w:t>
      </w:r>
      <w:r w:rsidRPr="00661BE7">
        <w:rPr>
          <w:rFonts w:ascii="Georgia" w:hAnsi="Georgia"/>
          <w:sz w:val="12"/>
        </w:rPr>
        <w:t>of</w:t>
      </w:r>
      <w:r w:rsidRPr="00661BE7">
        <w:rPr>
          <w:rFonts w:ascii="Georgia" w:hAnsi="Georgia" w:cs="Geeza Pro"/>
          <w:sz w:val="12"/>
        </w:rPr>
        <w:t xml:space="preserve"> </w:t>
      </w:r>
      <w:r w:rsidRPr="00661BE7">
        <w:rPr>
          <w:rFonts w:ascii="Georgia" w:hAnsi="Georgia"/>
          <w:sz w:val="12"/>
        </w:rPr>
        <w:t>society's</w:t>
      </w:r>
      <w:r w:rsidRPr="00661BE7">
        <w:rPr>
          <w:rFonts w:ascii="Georgia" w:hAnsi="Georgia" w:cs="Geeza Pro"/>
          <w:sz w:val="12"/>
        </w:rPr>
        <w:t xml:space="preserve"> </w:t>
      </w:r>
      <w:r w:rsidRPr="00661BE7">
        <w:rPr>
          <w:rFonts w:ascii="Georgia" w:hAnsi="Georgia"/>
          <w:sz w:val="12"/>
        </w:rPr>
        <w:t>productive</w:t>
      </w:r>
      <w:r w:rsidRPr="00661BE7">
        <w:rPr>
          <w:rFonts w:ascii="Georgia" w:hAnsi="Georgia" w:cs="Geeza Pro"/>
          <w:sz w:val="12"/>
        </w:rPr>
        <w:t xml:space="preserve"> </w:t>
      </w:r>
      <w:r w:rsidRPr="00661BE7">
        <w:rPr>
          <w:rFonts w:ascii="Georgia" w:hAnsi="Georgia"/>
          <w:sz w:val="12"/>
        </w:rPr>
        <w:t>forces</w:t>
      </w:r>
      <w:r w:rsidRPr="00661BE7">
        <w:rPr>
          <w:rFonts w:ascii="Georgia" w:hAnsi="Georgia" w:cs="Geeza Pro"/>
          <w:sz w:val="12"/>
        </w:rPr>
        <w:t xml:space="preserve">. </w:t>
      </w:r>
      <w:r w:rsidRPr="00661BE7">
        <w:rPr>
          <w:rFonts w:ascii="Georgia" w:hAnsi="Georgia"/>
          <w:sz w:val="12"/>
        </w:rPr>
        <w:t>Accordingly,</w:t>
      </w:r>
      <w:r w:rsidRPr="00661BE7">
        <w:rPr>
          <w:rFonts w:ascii="Georgia" w:hAnsi="Georgia" w:cs="Geeza Pro"/>
          <w:sz w:val="12"/>
        </w:rPr>
        <w:t xml:space="preserve"> </w:t>
      </w:r>
      <w:r w:rsidRPr="00661BE7">
        <w:rPr>
          <w:rFonts w:ascii="Georgia" w:hAnsi="Georgia"/>
          <w:sz w:val="12"/>
        </w:rPr>
        <w:t>Socialists</w:t>
      </w:r>
      <w:r w:rsidRPr="00661BE7">
        <w:rPr>
          <w:rFonts w:ascii="Georgia" w:hAnsi="Georgia" w:cs="Geeza Pro"/>
          <w:sz w:val="12"/>
        </w:rPr>
        <w:t xml:space="preserve"> </w:t>
      </w:r>
      <w:r w:rsidRPr="00661BE7">
        <w:rPr>
          <w:rFonts w:ascii="Georgia" w:hAnsi="Georgia"/>
          <w:sz w:val="12"/>
        </w:rPr>
        <w:t>do</w:t>
      </w:r>
      <w:r w:rsidRPr="00661BE7">
        <w:rPr>
          <w:rFonts w:ascii="Georgia" w:hAnsi="Georgia" w:cs="Geeza Pro"/>
          <w:sz w:val="12"/>
        </w:rPr>
        <w:t xml:space="preserve"> </w:t>
      </w:r>
      <w:r w:rsidRPr="00661BE7">
        <w:rPr>
          <w:rFonts w:ascii="Georgia" w:hAnsi="Georgia"/>
          <w:sz w:val="12"/>
        </w:rPr>
        <w:t>not</w:t>
      </w:r>
      <w:r w:rsidRPr="00661BE7">
        <w:rPr>
          <w:rFonts w:ascii="Georgia" w:hAnsi="Georgia" w:cs="Geeza Pro"/>
          <w:sz w:val="12"/>
        </w:rPr>
        <w:t xml:space="preserve"> </w:t>
      </w:r>
      <w:r w:rsidRPr="00661BE7">
        <w:rPr>
          <w:rFonts w:ascii="Georgia" w:hAnsi="Georgia"/>
          <w:sz w:val="12"/>
        </w:rPr>
        <w:t>see</w:t>
      </w:r>
      <w:r w:rsidRPr="00661BE7">
        <w:rPr>
          <w:rFonts w:ascii="Georgia" w:hAnsi="Georgia" w:cs="Geeza Pro"/>
          <w:sz w:val="12"/>
        </w:rPr>
        <w:t xml:space="preserve"> </w:t>
      </w:r>
      <w:r w:rsidRPr="00661BE7">
        <w:rPr>
          <w:rFonts w:ascii="Georgia" w:hAnsi="Georgia"/>
          <w:sz w:val="12"/>
        </w:rPr>
        <w:t>the</w:t>
      </w:r>
      <w:r w:rsidRPr="00661BE7">
        <w:rPr>
          <w:rFonts w:ascii="Georgia" w:hAnsi="Georgia" w:cs="Geeza Pro"/>
          <w:sz w:val="12"/>
        </w:rPr>
        <w:t xml:space="preserve"> </w:t>
      </w:r>
      <w:r w:rsidRPr="00661BE7">
        <w:rPr>
          <w:rFonts w:ascii="Georgia" w:hAnsi="Georgia"/>
          <w:sz w:val="12"/>
        </w:rPr>
        <w:t>answer</w:t>
      </w:r>
      <w:r w:rsidRPr="00661BE7">
        <w:rPr>
          <w:rFonts w:ascii="Georgia" w:hAnsi="Georgia" w:cs="Geeza Pro"/>
          <w:sz w:val="12"/>
        </w:rPr>
        <w:t xml:space="preserve"> </w:t>
      </w:r>
      <w:r w:rsidRPr="00661BE7">
        <w:rPr>
          <w:rFonts w:ascii="Georgia" w:hAnsi="Georgia"/>
          <w:sz w:val="12"/>
        </w:rPr>
        <w:t>to</w:t>
      </w:r>
      <w:r w:rsidRPr="00661BE7">
        <w:rPr>
          <w:rFonts w:ascii="Georgia" w:hAnsi="Georgia" w:cs="Geeza Pro"/>
          <w:sz w:val="12"/>
        </w:rPr>
        <w:t xml:space="preserve"> </w:t>
      </w:r>
      <w:r w:rsidRPr="00661BE7">
        <w:rPr>
          <w:rFonts w:ascii="Georgia" w:hAnsi="Georgia"/>
          <w:sz w:val="12"/>
        </w:rPr>
        <w:t>the</w:t>
      </w:r>
      <w:r w:rsidRPr="00661BE7">
        <w:rPr>
          <w:rFonts w:ascii="Georgia" w:hAnsi="Georgia" w:cs="Geeza Pro"/>
          <w:sz w:val="12"/>
        </w:rPr>
        <w:t xml:space="preserve"> </w:t>
      </w:r>
      <w:r w:rsidRPr="00661BE7">
        <w:rPr>
          <w:rFonts w:ascii="Georgia" w:hAnsi="Georgia"/>
          <w:sz w:val="12"/>
        </w:rPr>
        <w:t>problems</w:t>
      </w:r>
      <w:r w:rsidRPr="00661BE7">
        <w:rPr>
          <w:rFonts w:ascii="Georgia" w:hAnsi="Georgia" w:cs="Geeza Pro"/>
          <w:sz w:val="12"/>
        </w:rPr>
        <w:t xml:space="preserve"> </w:t>
      </w:r>
      <w:r w:rsidRPr="00661BE7">
        <w:rPr>
          <w:rFonts w:ascii="Georgia" w:hAnsi="Georgia"/>
          <w:sz w:val="12"/>
        </w:rPr>
        <w:t>posed</w:t>
      </w:r>
      <w:r w:rsidRPr="00661BE7">
        <w:rPr>
          <w:rFonts w:ascii="Georgia" w:hAnsi="Georgia" w:cs="Geeza Pro"/>
          <w:sz w:val="12"/>
        </w:rPr>
        <w:t xml:space="preserve"> </w:t>
      </w:r>
      <w:r w:rsidRPr="00661BE7">
        <w:rPr>
          <w:rFonts w:ascii="Georgia" w:hAnsi="Georgia"/>
          <w:sz w:val="12"/>
        </w:rPr>
        <w:t>by</w:t>
      </w:r>
      <w:r w:rsidRPr="00661BE7">
        <w:rPr>
          <w:rFonts w:ascii="Georgia" w:hAnsi="Georgia" w:cs="Geeza Pro"/>
          <w:sz w:val="12"/>
        </w:rPr>
        <w:t xml:space="preserve"> </w:t>
      </w:r>
      <w:r w:rsidRPr="00661BE7">
        <w:rPr>
          <w:rFonts w:ascii="Georgia" w:hAnsi="Georgia"/>
          <w:sz w:val="12"/>
        </w:rPr>
        <w:t>nuclear</w:t>
      </w:r>
      <w:r w:rsidRPr="00661BE7">
        <w:rPr>
          <w:rFonts w:ascii="Georgia" w:hAnsi="Georgia" w:cs="Geeza Pro"/>
          <w:sz w:val="12"/>
        </w:rPr>
        <w:t xml:space="preserve"> </w:t>
      </w:r>
      <w:r w:rsidRPr="00661BE7">
        <w:rPr>
          <w:rFonts w:ascii="Georgia" w:hAnsi="Georgia"/>
          <w:sz w:val="12"/>
        </w:rPr>
        <w:t>technology</w:t>
      </w:r>
      <w:r w:rsidRPr="00661BE7">
        <w:rPr>
          <w:rFonts w:ascii="Georgia" w:hAnsi="Georgia" w:cs="Geeza Pro"/>
          <w:sz w:val="12"/>
        </w:rPr>
        <w:t xml:space="preserve"> </w:t>
      </w:r>
      <w:r w:rsidRPr="00661BE7">
        <w:rPr>
          <w:rFonts w:ascii="Georgia" w:hAnsi="Georgia"/>
          <w:sz w:val="12"/>
        </w:rPr>
        <w:t>in</w:t>
      </w:r>
      <w:r w:rsidRPr="00661BE7">
        <w:rPr>
          <w:rFonts w:ascii="Georgia" w:hAnsi="Georgia" w:cs="Geeza Pro"/>
          <w:sz w:val="12"/>
        </w:rPr>
        <w:t xml:space="preserve"> </w:t>
      </w:r>
      <w:r w:rsidRPr="00661BE7">
        <w:rPr>
          <w:rFonts w:ascii="Georgia" w:hAnsi="Georgia"/>
          <w:sz w:val="12"/>
        </w:rPr>
        <w:t>a</w:t>
      </w:r>
      <w:r w:rsidRPr="00661BE7">
        <w:rPr>
          <w:rFonts w:ascii="Georgia" w:hAnsi="Georgia" w:cs="Geeza Pro"/>
          <w:sz w:val="12"/>
        </w:rPr>
        <w:t xml:space="preserve"> </w:t>
      </w:r>
      <w:r w:rsidRPr="00661BE7">
        <w:rPr>
          <w:rFonts w:ascii="Georgia" w:hAnsi="Georgia"/>
          <w:sz w:val="12"/>
        </w:rPr>
        <w:t>technological</w:t>
      </w:r>
      <w:r w:rsidRPr="00661BE7">
        <w:rPr>
          <w:rFonts w:ascii="Georgia" w:hAnsi="Georgia" w:cs="Geeza Pro"/>
          <w:sz w:val="12"/>
        </w:rPr>
        <w:t xml:space="preserve"> </w:t>
      </w:r>
      <w:r w:rsidRPr="00661BE7">
        <w:rPr>
          <w:rFonts w:ascii="Georgia" w:hAnsi="Georgia"/>
          <w:sz w:val="12"/>
        </w:rPr>
        <w:t>retrogression</w:t>
      </w:r>
      <w:r w:rsidRPr="00661BE7">
        <w:rPr>
          <w:rFonts w:ascii="Georgia" w:hAnsi="Georgia" w:cs="Geeza Pro"/>
          <w:sz w:val="12"/>
        </w:rPr>
        <w:t xml:space="preserve"> </w:t>
      </w:r>
      <w:r w:rsidRPr="00661BE7">
        <w:rPr>
          <w:rFonts w:ascii="Georgia" w:hAnsi="Georgia"/>
          <w:sz w:val="12"/>
        </w:rPr>
        <w:t>of</w:t>
      </w:r>
      <w:r w:rsidRPr="00661BE7">
        <w:rPr>
          <w:rFonts w:ascii="Georgia" w:hAnsi="Georgia" w:cs="Geeza Pro"/>
          <w:sz w:val="12"/>
        </w:rPr>
        <w:t xml:space="preserve"> </w:t>
      </w:r>
      <w:r w:rsidRPr="00661BE7">
        <w:rPr>
          <w:rFonts w:ascii="Georgia" w:hAnsi="Georgia"/>
          <w:sz w:val="12"/>
        </w:rPr>
        <w:t>capitalist</w:t>
      </w:r>
      <w:r w:rsidRPr="00661BE7">
        <w:rPr>
          <w:rFonts w:ascii="Georgia" w:hAnsi="Georgia" w:cs="Geeza Pro"/>
          <w:sz w:val="12"/>
        </w:rPr>
        <w:t xml:space="preserve"> </w:t>
      </w:r>
      <w:r w:rsidRPr="00661BE7">
        <w:rPr>
          <w:rFonts w:ascii="Georgia" w:hAnsi="Georgia"/>
          <w:sz w:val="12"/>
        </w:rPr>
        <w:t>society</w:t>
      </w:r>
      <w:r w:rsidRPr="00661BE7">
        <w:rPr>
          <w:rFonts w:ascii="Georgia" w:hAnsi="Georgia" w:cs="Geeza Pro"/>
          <w:sz w:val="12"/>
        </w:rPr>
        <w:t xml:space="preserve">. </w:t>
      </w:r>
      <w:r w:rsidRPr="00661BE7">
        <w:rPr>
          <w:rFonts w:ascii="Georgia" w:hAnsi="Georgia"/>
          <w:sz w:val="12"/>
        </w:rPr>
        <w:t>For</w:t>
      </w:r>
      <w:r w:rsidRPr="00661BE7">
        <w:rPr>
          <w:rFonts w:ascii="Georgia" w:hAnsi="Georgia" w:cs="Geeza Pro"/>
          <w:sz w:val="12"/>
        </w:rPr>
        <w:t xml:space="preserve"> </w:t>
      </w:r>
      <w:r w:rsidRPr="00661BE7">
        <w:rPr>
          <w:rFonts w:ascii="Georgia" w:hAnsi="Georgia"/>
          <w:sz w:val="12"/>
        </w:rPr>
        <w:t>one</w:t>
      </w:r>
      <w:r w:rsidRPr="00661BE7">
        <w:rPr>
          <w:rFonts w:ascii="Georgia" w:hAnsi="Georgia" w:cs="Geeza Pro"/>
          <w:sz w:val="12"/>
        </w:rPr>
        <w:t xml:space="preserve"> </w:t>
      </w:r>
      <w:r w:rsidRPr="00661BE7">
        <w:rPr>
          <w:rFonts w:ascii="Georgia" w:hAnsi="Georgia"/>
          <w:sz w:val="12"/>
        </w:rPr>
        <w:t>thing,</w:t>
      </w:r>
      <w:r w:rsidRPr="00661BE7">
        <w:rPr>
          <w:rFonts w:ascii="Georgia" w:hAnsi="Georgia" w:cs="Geeza Pro"/>
          <w:sz w:val="12"/>
        </w:rPr>
        <w:t xml:space="preserve"> </w:t>
      </w:r>
      <w:r w:rsidRPr="00BC4543">
        <w:rPr>
          <w:rFonts w:ascii="Georgia" w:hAnsi="Georgia"/>
          <w:b/>
          <w:sz w:val="22"/>
          <w:szCs w:val="22"/>
          <w:u w:val="single"/>
        </w:rPr>
        <w:t>it</w:t>
      </w:r>
      <w:r w:rsidRPr="00BC4543">
        <w:rPr>
          <w:rFonts w:ascii="Georgia" w:hAnsi="Georgia" w:cs="Geeza Pro"/>
          <w:b/>
          <w:sz w:val="22"/>
          <w:szCs w:val="22"/>
          <w:u w:val="single"/>
        </w:rPr>
        <w:t xml:space="preserve"> </w:t>
      </w:r>
      <w:r w:rsidRPr="00BC4543">
        <w:rPr>
          <w:rFonts w:ascii="Georgia" w:hAnsi="Georgia"/>
          <w:b/>
          <w:sz w:val="22"/>
          <w:szCs w:val="22"/>
          <w:u w:val="single"/>
        </w:rPr>
        <w:t>is</w:t>
      </w:r>
      <w:r w:rsidRPr="00BC4543">
        <w:rPr>
          <w:rFonts w:ascii="Georgia" w:hAnsi="Georgia" w:cs="Geeza Pro"/>
          <w:b/>
          <w:sz w:val="22"/>
          <w:szCs w:val="22"/>
          <w:u w:val="single"/>
        </w:rPr>
        <w:t xml:space="preserve"> </w:t>
      </w:r>
      <w:r w:rsidRPr="00BC4543">
        <w:rPr>
          <w:rFonts w:ascii="Georgia" w:hAnsi="Georgia"/>
          <w:b/>
          <w:sz w:val="22"/>
          <w:szCs w:val="22"/>
          <w:u w:val="single"/>
        </w:rPr>
        <w:t>utopian</w:t>
      </w:r>
      <w:r w:rsidRPr="00BC4543">
        <w:rPr>
          <w:rFonts w:ascii="Georgia" w:hAnsi="Georgia" w:cs="Geeza Pro"/>
          <w:b/>
          <w:sz w:val="22"/>
          <w:szCs w:val="22"/>
          <w:u w:val="single"/>
        </w:rPr>
        <w:t xml:space="preserve"> </w:t>
      </w:r>
      <w:r w:rsidRPr="00BC4543">
        <w:rPr>
          <w:rFonts w:ascii="Georgia" w:hAnsi="Georgia"/>
          <w:b/>
          <w:sz w:val="22"/>
          <w:szCs w:val="22"/>
          <w:u w:val="single"/>
        </w:rPr>
        <w:t>to</w:t>
      </w:r>
      <w:r w:rsidRPr="00BC4543">
        <w:rPr>
          <w:rFonts w:ascii="Georgia" w:hAnsi="Georgia" w:cs="Geeza Pro"/>
          <w:b/>
          <w:sz w:val="22"/>
          <w:szCs w:val="22"/>
          <w:u w:val="single"/>
        </w:rPr>
        <w:t xml:space="preserve"> </w:t>
      </w:r>
      <w:r w:rsidRPr="00BC4543">
        <w:rPr>
          <w:rFonts w:ascii="Georgia" w:hAnsi="Georgia"/>
          <w:b/>
          <w:sz w:val="22"/>
          <w:szCs w:val="22"/>
          <w:u w:val="single"/>
        </w:rPr>
        <w:t>suggest</w:t>
      </w:r>
      <w:r w:rsidRPr="00BC4543">
        <w:rPr>
          <w:rFonts w:ascii="Georgia" w:hAnsi="Georgia" w:cs="Geeza Pro"/>
          <w:b/>
          <w:sz w:val="22"/>
          <w:szCs w:val="22"/>
          <w:u w:val="single"/>
        </w:rPr>
        <w:t xml:space="preserve"> </w:t>
      </w:r>
      <w:r w:rsidRPr="00BC4543">
        <w:rPr>
          <w:rFonts w:ascii="Georgia" w:hAnsi="Georgia"/>
          <w:b/>
          <w:sz w:val="22"/>
          <w:szCs w:val="22"/>
          <w:u w:val="single"/>
        </w:rPr>
        <w:t>that</w:t>
      </w:r>
      <w:r w:rsidRPr="00BC4543">
        <w:rPr>
          <w:rFonts w:ascii="Georgia" w:hAnsi="Georgia" w:cs="Geeza Pro"/>
          <w:b/>
          <w:sz w:val="22"/>
          <w:szCs w:val="22"/>
          <w:u w:val="single"/>
        </w:rPr>
        <w:t xml:space="preserve"> </w:t>
      </w:r>
      <w:r w:rsidRPr="00BC4543">
        <w:rPr>
          <w:rFonts w:ascii="Georgia" w:hAnsi="Georgia"/>
          <w:b/>
          <w:sz w:val="22"/>
          <w:szCs w:val="22"/>
          <w:u w:val="single"/>
        </w:rPr>
        <w:t>society</w:t>
      </w:r>
      <w:r w:rsidRPr="00BC4543">
        <w:rPr>
          <w:rFonts w:ascii="Georgia" w:hAnsi="Georgia" w:cs="Geeza Pro"/>
          <w:b/>
          <w:sz w:val="22"/>
          <w:szCs w:val="22"/>
          <w:u w:val="single"/>
        </w:rPr>
        <w:t xml:space="preserve"> </w:t>
      </w:r>
      <w:r w:rsidRPr="00BC4543">
        <w:rPr>
          <w:rFonts w:ascii="Georgia" w:hAnsi="Georgia"/>
          <w:b/>
          <w:sz w:val="22"/>
          <w:szCs w:val="22"/>
          <w:u w:val="single"/>
        </w:rPr>
        <w:t>can</w:t>
      </w:r>
      <w:r w:rsidRPr="00BC4543">
        <w:rPr>
          <w:rFonts w:ascii="Georgia" w:hAnsi="Georgia" w:cs="Geeza Pro"/>
          <w:b/>
          <w:sz w:val="22"/>
          <w:szCs w:val="22"/>
          <w:u w:val="single"/>
        </w:rPr>
        <w:t xml:space="preserve"> </w:t>
      </w:r>
      <w:r w:rsidRPr="00BC4543">
        <w:rPr>
          <w:rFonts w:ascii="Georgia" w:hAnsi="Georgia"/>
          <w:b/>
          <w:sz w:val="22"/>
          <w:szCs w:val="22"/>
          <w:u w:val="single"/>
        </w:rPr>
        <w:t>or</w:t>
      </w:r>
      <w:r w:rsidRPr="00BC4543">
        <w:rPr>
          <w:rFonts w:ascii="Georgia" w:hAnsi="Georgia" w:cs="Geeza Pro"/>
          <w:b/>
          <w:sz w:val="22"/>
          <w:szCs w:val="22"/>
          <w:u w:val="single"/>
        </w:rPr>
        <w:t xml:space="preserve"> </w:t>
      </w:r>
      <w:r w:rsidRPr="00BC4543">
        <w:rPr>
          <w:rFonts w:ascii="Georgia" w:hAnsi="Georgia"/>
          <w:b/>
          <w:sz w:val="22"/>
          <w:szCs w:val="22"/>
          <w:u w:val="single"/>
        </w:rPr>
        <w:t>will</w:t>
      </w:r>
      <w:r w:rsidRPr="00BC4543">
        <w:rPr>
          <w:rFonts w:ascii="Georgia" w:hAnsi="Georgia" w:cs="Geeza Pro"/>
          <w:b/>
          <w:sz w:val="22"/>
          <w:szCs w:val="22"/>
          <w:u w:val="single"/>
        </w:rPr>
        <w:t xml:space="preserve"> </w:t>
      </w:r>
      <w:r w:rsidRPr="00BC4543">
        <w:rPr>
          <w:rFonts w:ascii="Georgia" w:hAnsi="Georgia"/>
          <w:b/>
          <w:sz w:val="22"/>
          <w:szCs w:val="22"/>
          <w:u w:val="single"/>
        </w:rPr>
        <w:t>return</w:t>
      </w:r>
      <w:r w:rsidRPr="00BC4543">
        <w:rPr>
          <w:rFonts w:ascii="Georgia" w:hAnsi="Georgia" w:cs="Geeza Pro"/>
          <w:b/>
          <w:sz w:val="22"/>
          <w:szCs w:val="22"/>
          <w:u w:val="single"/>
        </w:rPr>
        <w:t xml:space="preserve"> </w:t>
      </w:r>
      <w:r w:rsidRPr="00BC4543">
        <w:rPr>
          <w:rFonts w:ascii="Georgia" w:hAnsi="Georgia"/>
          <w:b/>
          <w:sz w:val="22"/>
          <w:szCs w:val="22"/>
          <w:u w:val="single"/>
        </w:rPr>
        <w:t>to</w:t>
      </w:r>
      <w:r w:rsidRPr="00BC4543">
        <w:rPr>
          <w:rFonts w:ascii="Georgia" w:hAnsi="Georgia" w:cs="Geeza Pro"/>
          <w:b/>
          <w:sz w:val="22"/>
          <w:szCs w:val="22"/>
          <w:u w:val="single"/>
        </w:rPr>
        <w:t xml:space="preserve"> </w:t>
      </w:r>
      <w:r w:rsidRPr="00BC4543">
        <w:rPr>
          <w:rFonts w:ascii="Georgia" w:hAnsi="Georgia"/>
          <w:b/>
          <w:sz w:val="22"/>
          <w:szCs w:val="22"/>
          <w:u w:val="single"/>
        </w:rPr>
        <w:t>a</w:t>
      </w:r>
      <w:r w:rsidRPr="00BC4543">
        <w:rPr>
          <w:rFonts w:ascii="Georgia" w:hAnsi="Georgia" w:cs="Geeza Pro"/>
          <w:b/>
          <w:sz w:val="22"/>
          <w:szCs w:val="22"/>
          <w:u w:val="single"/>
        </w:rPr>
        <w:t xml:space="preserve"> </w:t>
      </w:r>
      <w:r w:rsidRPr="00BC4543">
        <w:rPr>
          <w:rFonts w:ascii="Georgia" w:hAnsi="Georgia"/>
          <w:b/>
          <w:sz w:val="22"/>
          <w:szCs w:val="22"/>
          <w:u w:val="single"/>
        </w:rPr>
        <w:t>lower</w:t>
      </w:r>
      <w:r w:rsidRPr="00BC4543">
        <w:rPr>
          <w:rFonts w:ascii="Georgia" w:hAnsi="Georgia" w:cs="Geeza Pro"/>
          <w:b/>
          <w:sz w:val="22"/>
          <w:szCs w:val="22"/>
          <w:u w:val="single"/>
        </w:rPr>
        <w:t xml:space="preserve"> </w:t>
      </w:r>
      <w:r w:rsidRPr="00BC4543">
        <w:rPr>
          <w:rFonts w:ascii="Georgia" w:hAnsi="Georgia"/>
          <w:b/>
          <w:sz w:val="22"/>
          <w:szCs w:val="22"/>
          <w:u w:val="single"/>
        </w:rPr>
        <w:t>level</w:t>
      </w:r>
      <w:r w:rsidRPr="00BC4543">
        <w:rPr>
          <w:rFonts w:ascii="Georgia" w:hAnsi="Georgia" w:cs="Geeza Pro"/>
          <w:b/>
          <w:sz w:val="22"/>
          <w:szCs w:val="22"/>
          <w:u w:val="single"/>
        </w:rPr>
        <w:t xml:space="preserve"> </w:t>
      </w:r>
      <w:r w:rsidRPr="00BC4543">
        <w:rPr>
          <w:rFonts w:ascii="Georgia" w:hAnsi="Georgia"/>
          <w:b/>
          <w:sz w:val="22"/>
          <w:szCs w:val="22"/>
          <w:u w:val="single"/>
        </w:rPr>
        <w:t>of</w:t>
      </w:r>
      <w:r w:rsidRPr="00BC4543">
        <w:rPr>
          <w:rFonts w:ascii="Georgia" w:hAnsi="Georgia" w:cs="Geeza Pro"/>
          <w:b/>
          <w:sz w:val="22"/>
          <w:szCs w:val="22"/>
          <w:u w:val="single"/>
        </w:rPr>
        <w:t xml:space="preserve"> </w:t>
      </w:r>
      <w:r w:rsidRPr="00BC4543">
        <w:rPr>
          <w:rFonts w:ascii="Georgia" w:hAnsi="Georgia"/>
          <w:b/>
          <w:sz w:val="22"/>
          <w:szCs w:val="22"/>
          <w:u w:val="single"/>
        </w:rPr>
        <w:t>material</w:t>
      </w:r>
      <w:r w:rsidRPr="00BC4543">
        <w:rPr>
          <w:rFonts w:ascii="Georgia" w:hAnsi="Georgia" w:cs="Geeza Pro"/>
          <w:b/>
          <w:sz w:val="22"/>
          <w:szCs w:val="22"/>
          <w:u w:val="single"/>
        </w:rPr>
        <w:t xml:space="preserve"> </w:t>
      </w:r>
      <w:r w:rsidRPr="00BC4543">
        <w:rPr>
          <w:rFonts w:ascii="Georgia" w:hAnsi="Georgia"/>
          <w:b/>
          <w:sz w:val="22"/>
          <w:szCs w:val="22"/>
          <w:u w:val="single"/>
        </w:rPr>
        <w:t>development</w:t>
      </w:r>
      <w:r w:rsidRPr="00661BE7">
        <w:rPr>
          <w:rFonts w:ascii="Georgia" w:hAnsi="Georgia" w:cs="Geeza Pro"/>
          <w:b/>
          <w:u w:val="single"/>
        </w:rPr>
        <w:t>.</w:t>
      </w:r>
      <w:r w:rsidRPr="00661BE7">
        <w:rPr>
          <w:rFonts w:ascii="Georgia" w:hAnsi="Georgia" w:cs="Geeza Pro"/>
          <w:sz w:val="12"/>
        </w:rPr>
        <w:t xml:space="preserve"> </w:t>
      </w:r>
      <w:r w:rsidRPr="00661BE7">
        <w:rPr>
          <w:rFonts w:ascii="Georgia" w:hAnsi="Georgia"/>
          <w:sz w:val="12"/>
        </w:rPr>
        <w:t>Moreover,</w:t>
      </w:r>
      <w:r w:rsidRPr="00661BE7">
        <w:rPr>
          <w:rFonts w:ascii="Georgia" w:hAnsi="Georgia" w:cs="Geeza Pro"/>
          <w:sz w:val="12"/>
        </w:rPr>
        <w:t xml:space="preserve"> </w:t>
      </w:r>
      <w:r w:rsidRPr="00661BE7">
        <w:rPr>
          <w:rFonts w:ascii="Georgia" w:hAnsi="Georgia"/>
          <w:sz w:val="12"/>
        </w:rPr>
        <w:t>workers'</w:t>
      </w:r>
      <w:r w:rsidRPr="00661BE7">
        <w:rPr>
          <w:rFonts w:ascii="Georgia" w:hAnsi="Georgia" w:cs="Geeza Pro"/>
          <w:sz w:val="12"/>
        </w:rPr>
        <w:t xml:space="preserve"> </w:t>
      </w:r>
      <w:r w:rsidRPr="00661BE7">
        <w:rPr>
          <w:rFonts w:ascii="Georgia" w:hAnsi="Georgia"/>
          <w:sz w:val="12"/>
        </w:rPr>
        <w:t>interests</w:t>
      </w:r>
      <w:r w:rsidRPr="00661BE7">
        <w:rPr>
          <w:rFonts w:ascii="Georgia" w:hAnsi="Georgia" w:cs="Geeza Pro"/>
          <w:sz w:val="12"/>
        </w:rPr>
        <w:t xml:space="preserve"> </w:t>
      </w:r>
      <w:r w:rsidRPr="00661BE7">
        <w:rPr>
          <w:rFonts w:ascii="Georgia" w:hAnsi="Georgia"/>
          <w:sz w:val="12"/>
        </w:rPr>
        <w:t>directionally</w:t>
      </w:r>
      <w:r w:rsidRPr="00661BE7">
        <w:rPr>
          <w:rFonts w:ascii="Georgia" w:hAnsi="Georgia" w:cs="Geeza Pro"/>
          <w:sz w:val="12"/>
        </w:rPr>
        <w:t xml:space="preserve"> </w:t>
      </w:r>
      <w:r w:rsidRPr="00661BE7">
        <w:rPr>
          <w:rFonts w:ascii="Georgia" w:hAnsi="Georgia"/>
          <w:sz w:val="12"/>
        </w:rPr>
        <w:t>lie</w:t>
      </w:r>
      <w:r w:rsidRPr="00661BE7">
        <w:rPr>
          <w:rFonts w:ascii="Georgia" w:hAnsi="Georgia" w:cs="Geeza Pro"/>
          <w:sz w:val="12"/>
        </w:rPr>
        <w:t xml:space="preserve"> </w:t>
      </w:r>
      <w:r w:rsidRPr="00661BE7">
        <w:rPr>
          <w:rFonts w:ascii="Georgia" w:hAnsi="Georgia"/>
          <w:sz w:val="12"/>
        </w:rPr>
        <w:t>in</w:t>
      </w:r>
      <w:r w:rsidRPr="00661BE7">
        <w:rPr>
          <w:rFonts w:ascii="Georgia" w:hAnsi="Georgia" w:cs="Geeza Pro"/>
          <w:sz w:val="12"/>
        </w:rPr>
        <w:t xml:space="preserve"> </w:t>
      </w:r>
      <w:r w:rsidRPr="00661BE7">
        <w:rPr>
          <w:rFonts w:ascii="Georgia" w:hAnsi="Georgia"/>
          <w:sz w:val="12"/>
        </w:rPr>
        <w:t>furthering,</w:t>
      </w:r>
      <w:r w:rsidRPr="00661BE7">
        <w:rPr>
          <w:rFonts w:ascii="Georgia" w:hAnsi="Georgia" w:cs="Geeza Pro"/>
          <w:sz w:val="12"/>
        </w:rPr>
        <w:t xml:space="preserve"> </w:t>
      </w:r>
      <w:r w:rsidRPr="00661BE7">
        <w:rPr>
          <w:rFonts w:ascii="Georgia" w:hAnsi="Georgia"/>
          <w:sz w:val="12"/>
        </w:rPr>
        <w:t>rather</w:t>
      </w:r>
      <w:r w:rsidRPr="00661BE7">
        <w:rPr>
          <w:rFonts w:ascii="Georgia" w:hAnsi="Georgia" w:cs="Geeza Pro"/>
          <w:sz w:val="12"/>
        </w:rPr>
        <w:t xml:space="preserve"> </w:t>
      </w:r>
      <w:r w:rsidRPr="00661BE7">
        <w:rPr>
          <w:rFonts w:ascii="Georgia" w:hAnsi="Georgia"/>
          <w:sz w:val="12"/>
        </w:rPr>
        <w:t>than</w:t>
      </w:r>
      <w:r w:rsidRPr="00661BE7">
        <w:rPr>
          <w:rFonts w:ascii="Georgia" w:hAnsi="Georgia" w:cs="Geeza Pro"/>
          <w:sz w:val="12"/>
        </w:rPr>
        <w:t xml:space="preserve"> </w:t>
      </w:r>
      <w:r w:rsidRPr="00661BE7">
        <w:rPr>
          <w:rFonts w:ascii="Georgia" w:hAnsi="Georgia"/>
          <w:sz w:val="12"/>
        </w:rPr>
        <w:t>circumscribing,</w:t>
      </w:r>
      <w:r w:rsidRPr="00661BE7">
        <w:rPr>
          <w:rFonts w:ascii="Georgia" w:hAnsi="Georgia" w:cs="Geeza Pro"/>
          <w:sz w:val="12"/>
        </w:rPr>
        <w:t xml:space="preserve"> </w:t>
      </w:r>
      <w:r w:rsidRPr="00661BE7">
        <w:rPr>
          <w:rFonts w:ascii="Georgia" w:hAnsi="Georgia"/>
          <w:sz w:val="12"/>
        </w:rPr>
        <w:t>economic</w:t>
      </w:r>
      <w:r w:rsidRPr="00661BE7">
        <w:rPr>
          <w:rFonts w:ascii="Georgia" w:hAnsi="Georgia" w:cs="Geeza Pro"/>
          <w:sz w:val="12"/>
        </w:rPr>
        <w:t xml:space="preserve"> </w:t>
      </w:r>
      <w:r w:rsidRPr="00661BE7">
        <w:rPr>
          <w:rFonts w:ascii="Georgia" w:hAnsi="Georgia"/>
          <w:sz w:val="12"/>
        </w:rPr>
        <w:t>progress</w:t>
      </w:r>
      <w:r w:rsidRPr="00661BE7">
        <w:rPr>
          <w:rFonts w:ascii="Georgia" w:hAnsi="Georgia" w:cs="Geeza Pro"/>
          <w:sz w:val="12"/>
        </w:rPr>
        <w:t xml:space="preserve">. </w:t>
      </w:r>
      <w:r w:rsidRPr="00BC4543">
        <w:rPr>
          <w:rFonts w:ascii="Georgia" w:hAnsi="Georgia"/>
          <w:b/>
          <w:sz w:val="22"/>
          <w:szCs w:val="22"/>
          <w:u w:val="single"/>
        </w:rPr>
        <w:t>Socialists</w:t>
      </w:r>
      <w:r w:rsidRPr="00661BE7">
        <w:rPr>
          <w:rFonts w:ascii="Georgia" w:hAnsi="Georgia" w:cs="Geeza Pro"/>
          <w:sz w:val="12"/>
        </w:rPr>
        <w:t xml:space="preserve"> </w:t>
      </w:r>
      <w:r w:rsidRPr="00661BE7">
        <w:rPr>
          <w:rFonts w:ascii="Georgia" w:hAnsi="Georgia"/>
          <w:sz w:val="12"/>
        </w:rPr>
        <w:t>thus</w:t>
      </w:r>
      <w:r w:rsidRPr="00661BE7">
        <w:rPr>
          <w:rFonts w:ascii="Georgia" w:hAnsi="Georgia" w:cs="Geeza Pro"/>
          <w:sz w:val="12"/>
        </w:rPr>
        <w:t xml:space="preserve"> </w:t>
      </w:r>
      <w:r w:rsidRPr="00661BE7">
        <w:rPr>
          <w:rFonts w:ascii="Georgia" w:hAnsi="Georgia"/>
          <w:sz w:val="12"/>
        </w:rPr>
        <w:t>seek</w:t>
      </w:r>
      <w:r w:rsidRPr="00661BE7">
        <w:rPr>
          <w:rFonts w:ascii="Georgia" w:hAnsi="Georgia" w:cs="Geeza Pro"/>
          <w:sz w:val="12"/>
        </w:rPr>
        <w:t xml:space="preserve"> </w:t>
      </w:r>
      <w:r w:rsidRPr="00661BE7">
        <w:rPr>
          <w:rFonts w:ascii="Georgia" w:hAnsi="Georgia"/>
          <w:sz w:val="12"/>
        </w:rPr>
        <w:t>to</w:t>
      </w:r>
      <w:r w:rsidRPr="00BC4543">
        <w:rPr>
          <w:rFonts w:ascii="Georgia" w:hAnsi="Georgia" w:cs="Geeza Pro"/>
          <w:sz w:val="22"/>
          <w:szCs w:val="22"/>
        </w:rPr>
        <w:t xml:space="preserve"> </w:t>
      </w:r>
      <w:r w:rsidRPr="00BC4543">
        <w:rPr>
          <w:rFonts w:ascii="Georgia" w:hAnsi="Georgia"/>
          <w:b/>
          <w:sz w:val="22"/>
          <w:szCs w:val="22"/>
          <w:u w:val="single"/>
        </w:rPr>
        <w:t>transform</w:t>
      </w:r>
      <w:r w:rsidRPr="00BC4543">
        <w:rPr>
          <w:rFonts w:ascii="Georgia" w:hAnsi="Georgia" w:cs="Geeza Pro"/>
          <w:b/>
          <w:sz w:val="22"/>
          <w:szCs w:val="22"/>
          <w:u w:val="single"/>
        </w:rPr>
        <w:t xml:space="preserve"> </w:t>
      </w:r>
      <w:r w:rsidRPr="00BC4543">
        <w:rPr>
          <w:rFonts w:ascii="Georgia" w:hAnsi="Georgia"/>
          <w:b/>
          <w:sz w:val="22"/>
          <w:szCs w:val="22"/>
          <w:u w:val="single"/>
        </w:rPr>
        <w:t>society</w:t>
      </w:r>
      <w:r w:rsidRPr="00BC4543">
        <w:rPr>
          <w:rFonts w:ascii="Georgia" w:hAnsi="Georgia" w:cs="Geeza Pro"/>
          <w:b/>
          <w:sz w:val="22"/>
          <w:szCs w:val="22"/>
          <w:u w:val="single"/>
        </w:rPr>
        <w:t xml:space="preserve"> </w:t>
      </w:r>
      <w:r w:rsidRPr="00BC4543">
        <w:rPr>
          <w:rFonts w:ascii="Georgia" w:hAnsi="Georgia"/>
          <w:b/>
          <w:sz w:val="22"/>
          <w:szCs w:val="22"/>
          <w:u w:val="single"/>
        </w:rPr>
        <w:lastRenderedPageBreak/>
        <w:t>into</w:t>
      </w:r>
      <w:r w:rsidRPr="00BC4543">
        <w:rPr>
          <w:rFonts w:ascii="Georgia" w:hAnsi="Georgia" w:cs="Geeza Pro"/>
          <w:b/>
          <w:sz w:val="22"/>
          <w:szCs w:val="22"/>
          <w:u w:val="single"/>
        </w:rPr>
        <w:t xml:space="preserve"> </w:t>
      </w:r>
      <w:r w:rsidRPr="00BC4543">
        <w:rPr>
          <w:rFonts w:ascii="Georgia" w:hAnsi="Georgia"/>
          <w:b/>
          <w:sz w:val="22"/>
          <w:szCs w:val="22"/>
          <w:u w:val="single"/>
        </w:rPr>
        <w:t>one</w:t>
      </w:r>
      <w:r w:rsidRPr="00BC4543">
        <w:rPr>
          <w:rFonts w:ascii="Georgia" w:hAnsi="Georgia" w:cs="Geeza Pro"/>
          <w:b/>
          <w:sz w:val="22"/>
          <w:szCs w:val="22"/>
          <w:u w:val="single"/>
        </w:rPr>
        <w:t xml:space="preserve"> </w:t>
      </w:r>
      <w:r w:rsidRPr="00BC4543">
        <w:rPr>
          <w:rFonts w:ascii="Georgia" w:hAnsi="Georgia"/>
          <w:b/>
          <w:sz w:val="22"/>
          <w:szCs w:val="22"/>
          <w:u w:val="single"/>
        </w:rPr>
        <w:t>based</w:t>
      </w:r>
      <w:r w:rsidRPr="00BC4543">
        <w:rPr>
          <w:rFonts w:ascii="Georgia" w:hAnsi="Georgia" w:cs="Geeza Pro"/>
          <w:b/>
          <w:sz w:val="22"/>
          <w:szCs w:val="22"/>
          <w:u w:val="single"/>
        </w:rPr>
        <w:t xml:space="preserve"> </w:t>
      </w:r>
      <w:r w:rsidRPr="00BC4543">
        <w:rPr>
          <w:rFonts w:ascii="Georgia" w:hAnsi="Georgia"/>
          <w:b/>
          <w:sz w:val="22"/>
          <w:szCs w:val="22"/>
          <w:u w:val="single"/>
        </w:rPr>
        <w:t>on</w:t>
      </w:r>
      <w:r w:rsidRPr="00BC4543">
        <w:rPr>
          <w:rFonts w:ascii="Georgia" w:hAnsi="Georgia" w:cs="Geeza Pro"/>
          <w:b/>
          <w:sz w:val="22"/>
          <w:szCs w:val="22"/>
          <w:u w:val="single"/>
        </w:rPr>
        <w:t xml:space="preserve"> </w:t>
      </w:r>
      <w:r w:rsidRPr="00BC4543">
        <w:rPr>
          <w:rFonts w:ascii="Georgia" w:hAnsi="Georgia"/>
          <w:b/>
          <w:sz w:val="22"/>
          <w:szCs w:val="22"/>
          <w:u w:val="single"/>
        </w:rPr>
        <w:t>new</w:t>
      </w:r>
      <w:r w:rsidRPr="00BC4543">
        <w:rPr>
          <w:rFonts w:ascii="Georgia" w:hAnsi="Georgia" w:cs="Geeza Pro"/>
          <w:b/>
          <w:sz w:val="22"/>
          <w:szCs w:val="22"/>
          <w:u w:val="single"/>
        </w:rPr>
        <w:t xml:space="preserve"> </w:t>
      </w:r>
      <w:r w:rsidRPr="00BC4543">
        <w:rPr>
          <w:rFonts w:ascii="Georgia" w:hAnsi="Georgia"/>
          <w:b/>
          <w:sz w:val="22"/>
          <w:szCs w:val="22"/>
          <w:u w:val="single"/>
        </w:rPr>
        <w:t>social</w:t>
      </w:r>
      <w:r w:rsidRPr="00BC4543">
        <w:rPr>
          <w:rFonts w:ascii="Georgia" w:hAnsi="Georgia" w:cs="Geeza Pro"/>
          <w:b/>
          <w:sz w:val="22"/>
          <w:szCs w:val="22"/>
          <w:u w:val="single"/>
        </w:rPr>
        <w:t xml:space="preserve"> </w:t>
      </w:r>
      <w:r w:rsidRPr="00BC4543">
        <w:rPr>
          <w:rFonts w:ascii="Georgia" w:hAnsi="Georgia"/>
          <w:b/>
          <w:sz w:val="22"/>
          <w:szCs w:val="22"/>
          <w:u w:val="single"/>
        </w:rPr>
        <w:t>relationships</w:t>
      </w:r>
      <w:r w:rsidRPr="00BC4543">
        <w:rPr>
          <w:rFonts w:ascii="Georgia" w:hAnsi="Georgia" w:cs="Geeza Pro"/>
          <w:b/>
          <w:sz w:val="22"/>
          <w:szCs w:val="22"/>
          <w:u w:val="single"/>
        </w:rPr>
        <w:t xml:space="preserve"> </w:t>
      </w:r>
      <w:r w:rsidRPr="00BC4543">
        <w:rPr>
          <w:rFonts w:ascii="Georgia" w:hAnsi="Georgia"/>
          <w:b/>
          <w:sz w:val="22"/>
          <w:szCs w:val="22"/>
          <w:u w:val="single"/>
        </w:rPr>
        <w:t>that</w:t>
      </w:r>
      <w:r w:rsidRPr="00BC4543">
        <w:rPr>
          <w:rFonts w:ascii="Georgia" w:hAnsi="Georgia" w:cs="Geeza Pro"/>
          <w:b/>
          <w:sz w:val="22"/>
          <w:szCs w:val="22"/>
          <w:u w:val="single"/>
        </w:rPr>
        <w:t xml:space="preserve"> </w:t>
      </w:r>
      <w:r w:rsidRPr="00BC4543">
        <w:rPr>
          <w:rFonts w:ascii="Georgia" w:hAnsi="Georgia"/>
          <w:b/>
          <w:sz w:val="22"/>
          <w:szCs w:val="22"/>
          <w:u w:val="single"/>
        </w:rPr>
        <w:t>will</w:t>
      </w:r>
      <w:r w:rsidRPr="00BC4543">
        <w:rPr>
          <w:rFonts w:ascii="Georgia" w:hAnsi="Georgia" w:cs="Geeza Pro"/>
          <w:b/>
          <w:sz w:val="22"/>
          <w:szCs w:val="22"/>
          <w:u w:val="single"/>
        </w:rPr>
        <w:t xml:space="preserve"> </w:t>
      </w:r>
      <w:r w:rsidRPr="00BC4543">
        <w:rPr>
          <w:rFonts w:ascii="Georgia" w:hAnsi="Georgia"/>
          <w:b/>
          <w:sz w:val="22"/>
          <w:szCs w:val="22"/>
          <w:u w:val="single"/>
        </w:rPr>
        <w:t>allow</w:t>
      </w:r>
      <w:r w:rsidRPr="00BC4543">
        <w:rPr>
          <w:rFonts w:ascii="Georgia" w:hAnsi="Georgia" w:cs="Geeza Pro"/>
          <w:b/>
          <w:sz w:val="22"/>
          <w:szCs w:val="22"/>
          <w:u w:val="single"/>
        </w:rPr>
        <w:t xml:space="preserve"> </w:t>
      </w:r>
      <w:r w:rsidRPr="00BC4543">
        <w:rPr>
          <w:rFonts w:ascii="Georgia" w:hAnsi="Georgia"/>
          <w:b/>
          <w:sz w:val="22"/>
          <w:szCs w:val="22"/>
          <w:u w:val="single"/>
        </w:rPr>
        <w:t>the</w:t>
      </w:r>
      <w:r w:rsidRPr="00BC4543">
        <w:rPr>
          <w:rFonts w:ascii="Georgia" w:hAnsi="Georgia" w:cs="Geeza Pro"/>
          <w:b/>
          <w:sz w:val="22"/>
          <w:szCs w:val="22"/>
          <w:u w:val="single"/>
        </w:rPr>
        <w:t xml:space="preserve"> </w:t>
      </w:r>
      <w:r w:rsidRPr="00BC4543">
        <w:rPr>
          <w:rFonts w:ascii="Georgia" w:hAnsi="Georgia"/>
          <w:b/>
          <w:sz w:val="22"/>
          <w:szCs w:val="22"/>
          <w:u w:val="single"/>
        </w:rPr>
        <w:t>worker-majority</w:t>
      </w:r>
      <w:r w:rsidRPr="00BC4543">
        <w:rPr>
          <w:rFonts w:ascii="Georgia" w:hAnsi="Georgia" w:cs="Geeza Pro"/>
          <w:b/>
          <w:sz w:val="22"/>
          <w:szCs w:val="22"/>
          <w:u w:val="single"/>
        </w:rPr>
        <w:t xml:space="preserve"> </w:t>
      </w:r>
      <w:r w:rsidRPr="00BC4543">
        <w:rPr>
          <w:rFonts w:ascii="Georgia" w:hAnsi="Georgia"/>
          <w:b/>
          <w:sz w:val="22"/>
          <w:szCs w:val="22"/>
          <w:u w:val="single"/>
        </w:rPr>
        <w:t>to</w:t>
      </w:r>
      <w:r w:rsidRPr="00BC4543">
        <w:rPr>
          <w:rFonts w:ascii="Georgia" w:hAnsi="Georgia" w:cs="Geeza Pro"/>
          <w:b/>
          <w:sz w:val="22"/>
          <w:szCs w:val="22"/>
          <w:u w:val="single"/>
        </w:rPr>
        <w:t xml:space="preserve"> </w:t>
      </w:r>
      <w:r w:rsidRPr="00BC4543">
        <w:rPr>
          <w:rFonts w:ascii="Georgia" w:hAnsi="Georgia"/>
          <w:b/>
          <w:sz w:val="22"/>
          <w:szCs w:val="22"/>
          <w:u w:val="single"/>
        </w:rPr>
        <w:t>become</w:t>
      </w:r>
      <w:r w:rsidRPr="00BC4543">
        <w:rPr>
          <w:rFonts w:ascii="Georgia" w:hAnsi="Georgia" w:cs="Geeza Pro"/>
          <w:b/>
          <w:sz w:val="22"/>
          <w:szCs w:val="22"/>
          <w:u w:val="single"/>
        </w:rPr>
        <w:t xml:space="preserve"> </w:t>
      </w:r>
      <w:r w:rsidRPr="00BC4543">
        <w:rPr>
          <w:rFonts w:ascii="Georgia" w:hAnsi="Georgia"/>
          <w:b/>
          <w:sz w:val="22"/>
          <w:szCs w:val="22"/>
          <w:u w:val="single"/>
        </w:rPr>
        <w:t>the</w:t>
      </w:r>
      <w:r w:rsidRPr="00BC4543">
        <w:rPr>
          <w:rFonts w:ascii="Georgia" w:hAnsi="Georgia" w:cs="Geeza Pro"/>
          <w:b/>
          <w:sz w:val="22"/>
          <w:szCs w:val="22"/>
          <w:u w:val="single"/>
        </w:rPr>
        <w:t xml:space="preserve"> </w:t>
      </w:r>
      <w:r w:rsidRPr="00BC4543">
        <w:rPr>
          <w:rFonts w:ascii="Georgia" w:hAnsi="Georgia"/>
          <w:b/>
          <w:sz w:val="22"/>
          <w:szCs w:val="22"/>
          <w:u w:val="single"/>
        </w:rPr>
        <w:t>master</w:t>
      </w:r>
      <w:r w:rsidRPr="00BC4543">
        <w:rPr>
          <w:rFonts w:ascii="Georgia" w:hAnsi="Georgia" w:cs="Geeza Pro"/>
          <w:b/>
          <w:sz w:val="22"/>
          <w:szCs w:val="22"/>
          <w:u w:val="single"/>
        </w:rPr>
        <w:t xml:space="preserve"> </w:t>
      </w:r>
      <w:r w:rsidRPr="00BC4543">
        <w:rPr>
          <w:rFonts w:ascii="Georgia" w:hAnsi="Georgia"/>
          <w:b/>
          <w:sz w:val="22"/>
          <w:szCs w:val="22"/>
          <w:u w:val="single"/>
        </w:rPr>
        <w:t>of</w:t>
      </w:r>
      <w:r w:rsidRPr="00BC4543">
        <w:rPr>
          <w:rFonts w:ascii="Georgia" w:hAnsi="Georgia" w:cs="Geeza Pro"/>
          <w:b/>
          <w:sz w:val="22"/>
          <w:szCs w:val="22"/>
          <w:u w:val="single"/>
        </w:rPr>
        <w:t xml:space="preserve"> </w:t>
      </w:r>
      <w:r w:rsidRPr="00BC4543">
        <w:rPr>
          <w:rFonts w:ascii="Georgia" w:hAnsi="Georgia"/>
          <w:b/>
          <w:sz w:val="22"/>
          <w:szCs w:val="22"/>
          <w:u w:val="single"/>
        </w:rPr>
        <w:t>technology,</w:t>
      </w:r>
      <w:r w:rsidRPr="00BC4543">
        <w:rPr>
          <w:rFonts w:ascii="Georgia" w:hAnsi="Georgia" w:cs="Geeza Pro"/>
          <w:b/>
          <w:sz w:val="22"/>
          <w:szCs w:val="22"/>
          <w:u w:val="single"/>
        </w:rPr>
        <w:t xml:space="preserve"> </w:t>
      </w:r>
      <w:r w:rsidRPr="00BC4543">
        <w:rPr>
          <w:rFonts w:ascii="Georgia" w:hAnsi="Georgia"/>
          <w:b/>
          <w:sz w:val="22"/>
          <w:szCs w:val="22"/>
          <w:u w:val="single"/>
        </w:rPr>
        <w:t>rather</w:t>
      </w:r>
      <w:r w:rsidRPr="00BC4543">
        <w:rPr>
          <w:rFonts w:ascii="Georgia" w:hAnsi="Georgia" w:cs="Geeza Pro"/>
          <w:b/>
          <w:sz w:val="22"/>
          <w:szCs w:val="22"/>
          <w:u w:val="single"/>
        </w:rPr>
        <w:t xml:space="preserve"> </w:t>
      </w:r>
      <w:r w:rsidRPr="00BC4543">
        <w:rPr>
          <w:rFonts w:ascii="Georgia" w:hAnsi="Georgia"/>
          <w:b/>
          <w:sz w:val="22"/>
          <w:szCs w:val="22"/>
          <w:u w:val="single"/>
        </w:rPr>
        <w:t>than</w:t>
      </w:r>
      <w:r w:rsidRPr="00BC4543">
        <w:rPr>
          <w:rFonts w:ascii="Georgia" w:hAnsi="Georgia" w:cs="Geeza Pro"/>
          <w:b/>
          <w:sz w:val="22"/>
          <w:szCs w:val="22"/>
          <w:u w:val="single"/>
        </w:rPr>
        <w:t xml:space="preserve"> </w:t>
      </w:r>
      <w:r w:rsidRPr="00BC4543">
        <w:rPr>
          <w:rFonts w:ascii="Georgia" w:hAnsi="Georgia"/>
          <w:b/>
          <w:sz w:val="22"/>
          <w:szCs w:val="22"/>
          <w:u w:val="single"/>
        </w:rPr>
        <w:t>vice</w:t>
      </w:r>
      <w:r w:rsidRPr="00BC4543">
        <w:rPr>
          <w:rFonts w:ascii="Georgia" w:hAnsi="Georgia" w:cs="Geeza Pro"/>
          <w:b/>
          <w:sz w:val="22"/>
          <w:szCs w:val="22"/>
          <w:u w:val="single"/>
        </w:rPr>
        <w:t xml:space="preserve"> </w:t>
      </w:r>
      <w:r w:rsidRPr="00BC4543">
        <w:rPr>
          <w:rFonts w:ascii="Georgia" w:hAnsi="Georgia"/>
          <w:b/>
          <w:sz w:val="22"/>
          <w:szCs w:val="22"/>
          <w:u w:val="single"/>
        </w:rPr>
        <w:t>versa</w:t>
      </w:r>
      <w:r w:rsidRPr="00661BE7">
        <w:rPr>
          <w:rFonts w:ascii="Georgia" w:hAnsi="Georgia" w:cs="Geeza Pro"/>
          <w:b/>
          <w:u w:val="single"/>
        </w:rPr>
        <w:t>.</w:t>
      </w:r>
      <w:r w:rsidRPr="00EA7BFE">
        <w:rPr>
          <w:rFonts w:ascii="Georgia" w:hAnsi="Georgia" w:cs="Geeza Pro"/>
          <w:sz w:val="22"/>
          <w:szCs w:val="22"/>
        </w:rPr>
        <w:t xml:space="preserve"> </w:t>
      </w:r>
      <w:r w:rsidRPr="00EA7BFE">
        <w:rPr>
          <w:rFonts w:ascii="Georgia" w:hAnsi="Georgia"/>
          <w:sz w:val="22"/>
          <w:szCs w:val="22"/>
        </w:rPr>
        <w:t>On</w:t>
      </w:r>
      <w:r w:rsidRPr="00EA7BFE">
        <w:rPr>
          <w:rFonts w:ascii="Georgia" w:hAnsi="Georgia" w:cs="Geeza Pro"/>
          <w:sz w:val="22"/>
          <w:szCs w:val="22"/>
        </w:rPr>
        <w:t xml:space="preserve"> </w:t>
      </w:r>
      <w:r w:rsidRPr="00EA7BFE">
        <w:rPr>
          <w:rFonts w:ascii="Georgia" w:hAnsi="Georgia"/>
          <w:sz w:val="22"/>
          <w:szCs w:val="22"/>
        </w:rPr>
        <w:t>the</w:t>
      </w:r>
      <w:r w:rsidRPr="00EA7BFE">
        <w:rPr>
          <w:rFonts w:ascii="Georgia" w:hAnsi="Georgia" w:cs="Geeza Pro"/>
          <w:sz w:val="22"/>
          <w:szCs w:val="22"/>
        </w:rPr>
        <w:t xml:space="preserve"> </w:t>
      </w:r>
      <w:r w:rsidRPr="00EA7BFE">
        <w:rPr>
          <w:rFonts w:ascii="Georgia" w:hAnsi="Georgia"/>
          <w:sz w:val="22"/>
          <w:szCs w:val="22"/>
        </w:rPr>
        <w:t>other</w:t>
      </w:r>
      <w:r w:rsidRPr="00EA7BFE">
        <w:rPr>
          <w:rFonts w:ascii="Georgia" w:hAnsi="Georgia" w:cs="Geeza Pro"/>
          <w:sz w:val="22"/>
          <w:szCs w:val="22"/>
        </w:rPr>
        <w:t xml:space="preserve"> </w:t>
      </w:r>
      <w:r w:rsidRPr="00EA7BFE">
        <w:rPr>
          <w:rFonts w:ascii="Georgia" w:hAnsi="Georgia"/>
          <w:sz w:val="22"/>
          <w:szCs w:val="22"/>
        </w:rPr>
        <w:t>hand,</w:t>
      </w:r>
      <w:r w:rsidRPr="00EA7BFE">
        <w:rPr>
          <w:rFonts w:ascii="Georgia" w:hAnsi="Georgia" w:cs="Geeza Pro"/>
          <w:sz w:val="22"/>
          <w:szCs w:val="22"/>
        </w:rPr>
        <w:t xml:space="preserve"> </w:t>
      </w:r>
      <w:r w:rsidRPr="00EA7BFE">
        <w:rPr>
          <w:rFonts w:ascii="Georgia" w:hAnsi="Georgia"/>
          <w:sz w:val="22"/>
          <w:szCs w:val="22"/>
        </w:rPr>
        <w:t>this</w:t>
      </w:r>
      <w:r w:rsidRPr="00EA7BFE">
        <w:rPr>
          <w:rFonts w:ascii="Georgia" w:hAnsi="Georgia" w:cs="Geeza Pro"/>
          <w:sz w:val="22"/>
          <w:szCs w:val="22"/>
        </w:rPr>
        <w:t xml:space="preserve"> </w:t>
      </w:r>
      <w:r w:rsidRPr="00EA7BFE">
        <w:rPr>
          <w:rFonts w:ascii="Georgia" w:hAnsi="Georgia"/>
          <w:sz w:val="22"/>
          <w:szCs w:val="22"/>
        </w:rPr>
        <w:t>Marxist</w:t>
      </w:r>
      <w:r w:rsidRPr="00EA7BFE">
        <w:rPr>
          <w:rFonts w:ascii="Georgia" w:hAnsi="Georgia" w:cs="Geeza Pro"/>
          <w:sz w:val="22"/>
          <w:szCs w:val="22"/>
        </w:rPr>
        <w:t xml:space="preserve"> </w:t>
      </w:r>
      <w:r w:rsidRPr="00EA7BFE">
        <w:rPr>
          <w:rFonts w:ascii="Georgia" w:hAnsi="Georgia"/>
          <w:sz w:val="22"/>
          <w:szCs w:val="22"/>
        </w:rPr>
        <w:t>tenet</w:t>
      </w:r>
      <w:r w:rsidRPr="00EA7BFE">
        <w:rPr>
          <w:rFonts w:ascii="Georgia" w:hAnsi="Georgia" w:cs="Geeza Pro"/>
          <w:sz w:val="22"/>
          <w:szCs w:val="22"/>
        </w:rPr>
        <w:t xml:space="preserve"> </w:t>
      </w:r>
      <w:r w:rsidRPr="00EA7BFE">
        <w:rPr>
          <w:rFonts w:ascii="Georgia" w:hAnsi="Georgia"/>
          <w:sz w:val="22"/>
          <w:szCs w:val="22"/>
        </w:rPr>
        <w:t>does</w:t>
      </w:r>
      <w:r w:rsidRPr="00EA7BFE">
        <w:rPr>
          <w:rFonts w:ascii="Georgia" w:hAnsi="Georgia" w:cs="Geeza Pro"/>
          <w:sz w:val="22"/>
          <w:szCs w:val="22"/>
        </w:rPr>
        <w:t xml:space="preserve"> </w:t>
      </w:r>
      <w:r w:rsidRPr="00EA7BFE">
        <w:rPr>
          <w:rFonts w:ascii="Georgia" w:hAnsi="Georgia"/>
          <w:sz w:val="22"/>
          <w:szCs w:val="22"/>
        </w:rPr>
        <w:t>not</w:t>
      </w:r>
      <w:r w:rsidRPr="00EA7BFE">
        <w:rPr>
          <w:rFonts w:ascii="Georgia" w:hAnsi="Georgia" w:cs="Geeza Pro"/>
          <w:sz w:val="22"/>
          <w:szCs w:val="22"/>
        </w:rPr>
        <w:t xml:space="preserve"> </w:t>
      </w:r>
      <w:r w:rsidRPr="00EA7BFE">
        <w:rPr>
          <w:rFonts w:ascii="Georgia" w:hAnsi="Georgia"/>
          <w:sz w:val="22"/>
          <w:szCs w:val="22"/>
        </w:rPr>
        <w:t>mean</w:t>
      </w:r>
      <w:r w:rsidRPr="00EA7BFE">
        <w:rPr>
          <w:rFonts w:ascii="Georgia" w:hAnsi="Georgia" w:cs="Geeza Pro"/>
          <w:sz w:val="22"/>
          <w:szCs w:val="22"/>
        </w:rPr>
        <w:t xml:space="preserve"> </w:t>
      </w:r>
      <w:r w:rsidRPr="00EA7BFE">
        <w:rPr>
          <w:rFonts w:ascii="Georgia" w:hAnsi="Georgia"/>
          <w:sz w:val="22"/>
          <w:szCs w:val="22"/>
        </w:rPr>
        <w:t>that</w:t>
      </w:r>
      <w:r w:rsidRPr="00EA7BFE">
        <w:rPr>
          <w:rFonts w:ascii="Georgia" w:hAnsi="Georgia" w:cs="Geeza Pro"/>
          <w:sz w:val="22"/>
          <w:szCs w:val="22"/>
        </w:rPr>
        <w:t xml:space="preserve"> </w:t>
      </w:r>
      <w:r w:rsidRPr="00EA7BFE">
        <w:rPr>
          <w:rFonts w:ascii="Georgia" w:hAnsi="Georgia"/>
          <w:sz w:val="22"/>
          <w:szCs w:val="22"/>
        </w:rPr>
        <w:t>Socialists</w:t>
      </w:r>
      <w:r w:rsidRPr="00EA7BFE">
        <w:rPr>
          <w:rFonts w:ascii="Georgia" w:hAnsi="Georgia" w:cs="Geeza Pro"/>
          <w:sz w:val="22"/>
          <w:szCs w:val="22"/>
        </w:rPr>
        <w:t xml:space="preserve"> </w:t>
      </w:r>
      <w:r w:rsidRPr="00EA7BFE">
        <w:rPr>
          <w:rFonts w:ascii="Georgia" w:hAnsi="Georgia"/>
          <w:sz w:val="22"/>
          <w:szCs w:val="22"/>
        </w:rPr>
        <w:t>blindly</w:t>
      </w:r>
      <w:r w:rsidRPr="00EA7BFE">
        <w:rPr>
          <w:rFonts w:ascii="Georgia" w:hAnsi="Georgia" w:cs="Geeza Pro"/>
          <w:sz w:val="22"/>
          <w:szCs w:val="22"/>
        </w:rPr>
        <w:t xml:space="preserve"> </w:t>
      </w:r>
      <w:r w:rsidRPr="00EA7BFE">
        <w:rPr>
          <w:rFonts w:ascii="Georgia" w:hAnsi="Georgia"/>
          <w:sz w:val="22"/>
          <w:szCs w:val="22"/>
        </w:rPr>
        <w:t>support</w:t>
      </w:r>
      <w:r w:rsidRPr="00EA7BFE">
        <w:rPr>
          <w:rFonts w:ascii="Georgia" w:hAnsi="Georgia" w:cs="Geeza Pro"/>
          <w:sz w:val="22"/>
          <w:szCs w:val="22"/>
        </w:rPr>
        <w:t xml:space="preserve"> </w:t>
      </w:r>
      <w:r w:rsidRPr="00EA7BFE">
        <w:rPr>
          <w:rFonts w:ascii="Georgia" w:hAnsi="Georgia"/>
          <w:sz w:val="22"/>
          <w:szCs w:val="22"/>
        </w:rPr>
        <w:t>nuclear</w:t>
      </w:r>
      <w:r w:rsidRPr="00EA7BFE">
        <w:rPr>
          <w:rFonts w:ascii="Georgia" w:hAnsi="Georgia" w:cs="Geeza Pro"/>
          <w:sz w:val="22"/>
          <w:szCs w:val="22"/>
        </w:rPr>
        <w:t xml:space="preserve"> </w:t>
      </w:r>
      <w:r w:rsidRPr="00EA7BFE">
        <w:rPr>
          <w:rFonts w:ascii="Georgia" w:hAnsi="Georgia"/>
          <w:sz w:val="22"/>
          <w:szCs w:val="22"/>
        </w:rPr>
        <w:t>technology</w:t>
      </w:r>
      <w:r w:rsidRPr="00EA7BFE">
        <w:rPr>
          <w:rFonts w:ascii="Georgia" w:hAnsi="Georgia" w:cs="Geeza Pro"/>
          <w:sz w:val="22"/>
          <w:szCs w:val="22"/>
        </w:rPr>
        <w:t xml:space="preserve">. </w:t>
      </w:r>
      <w:r w:rsidRPr="00EA7BFE">
        <w:rPr>
          <w:rFonts w:ascii="Georgia" w:hAnsi="Georgia"/>
          <w:sz w:val="22"/>
          <w:szCs w:val="22"/>
        </w:rPr>
        <w:t>All</w:t>
      </w:r>
      <w:r w:rsidRPr="00EA7BFE">
        <w:rPr>
          <w:rFonts w:ascii="Georgia" w:hAnsi="Georgia" w:cs="Geeza Pro"/>
          <w:sz w:val="22"/>
          <w:szCs w:val="22"/>
        </w:rPr>
        <w:t xml:space="preserve"> </w:t>
      </w:r>
      <w:r w:rsidRPr="00EA7BFE">
        <w:rPr>
          <w:rFonts w:ascii="Georgia" w:hAnsi="Georgia"/>
          <w:sz w:val="22"/>
          <w:szCs w:val="22"/>
        </w:rPr>
        <w:t>technological</w:t>
      </w:r>
      <w:r w:rsidRPr="00EA7BFE">
        <w:rPr>
          <w:rFonts w:ascii="Georgia" w:hAnsi="Georgia" w:cs="Geeza Pro"/>
          <w:sz w:val="22"/>
          <w:szCs w:val="22"/>
        </w:rPr>
        <w:t xml:space="preserve"> </w:t>
      </w:r>
      <w:r w:rsidRPr="00EA7BFE">
        <w:rPr>
          <w:rFonts w:ascii="Georgia" w:hAnsi="Georgia"/>
          <w:sz w:val="22"/>
          <w:szCs w:val="22"/>
        </w:rPr>
        <w:t>innovation</w:t>
      </w:r>
      <w:r w:rsidRPr="00EA7BFE">
        <w:rPr>
          <w:rFonts w:ascii="Georgia" w:hAnsi="Georgia" w:cs="Geeza Pro"/>
          <w:sz w:val="22"/>
          <w:szCs w:val="22"/>
        </w:rPr>
        <w:t xml:space="preserve"> </w:t>
      </w:r>
      <w:r w:rsidRPr="00EA7BFE">
        <w:rPr>
          <w:rFonts w:ascii="Georgia" w:hAnsi="Georgia"/>
          <w:sz w:val="22"/>
          <w:szCs w:val="22"/>
        </w:rPr>
        <w:t>is</w:t>
      </w:r>
      <w:r w:rsidRPr="00EA7BFE">
        <w:rPr>
          <w:rFonts w:ascii="Georgia" w:hAnsi="Georgia" w:cs="Geeza Pro"/>
          <w:sz w:val="22"/>
          <w:szCs w:val="22"/>
        </w:rPr>
        <w:t xml:space="preserve"> </w:t>
      </w:r>
      <w:r w:rsidRPr="00EA7BFE">
        <w:rPr>
          <w:rFonts w:ascii="Georgia" w:hAnsi="Georgia"/>
          <w:sz w:val="22"/>
          <w:szCs w:val="22"/>
        </w:rPr>
        <w:t>not</w:t>
      </w:r>
      <w:r w:rsidRPr="00EA7BFE">
        <w:rPr>
          <w:rFonts w:ascii="Georgia" w:hAnsi="Georgia" w:cs="Geeza Pro"/>
          <w:sz w:val="22"/>
          <w:szCs w:val="22"/>
        </w:rPr>
        <w:t xml:space="preserve"> </w:t>
      </w:r>
      <w:r w:rsidRPr="00EA7BFE">
        <w:rPr>
          <w:rFonts w:ascii="Georgia" w:hAnsi="Georgia"/>
          <w:sz w:val="22"/>
          <w:szCs w:val="22"/>
        </w:rPr>
        <w:t>progress,</w:t>
      </w:r>
      <w:r w:rsidRPr="00EA7BFE">
        <w:rPr>
          <w:rFonts w:ascii="Georgia" w:hAnsi="Georgia" w:cs="Geeza Pro"/>
          <w:sz w:val="22"/>
          <w:szCs w:val="22"/>
        </w:rPr>
        <w:t xml:space="preserve"> </w:t>
      </w:r>
      <w:r w:rsidRPr="00EA7BFE">
        <w:rPr>
          <w:rFonts w:ascii="Georgia" w:hAnsi="Georgia"/>
          <w:sz w:val="22"/>
          <w:szCs w:val="22"/>
        </w:rPr>
        <w:t>and</w:t>
      </w:r>
      <w:r w:rsidRPr="00EA7BFE">
        <w:rPr>
          <w:rFonts w:ascii="Georgia" w:hAnsi="Georgia" w:cs="Geeza Pro"/>
          <w:sz w:val="22"/>
          <w:szCs w:val="22"/>
        </w:rPr>
        <w:t xml:space="preserve"> </w:t>
      </w:r>
      <w:r w:rsidRPr="00EA7BFE">
        <w:rPr>
          <w:rFonts w:ascii="Georgia" w:hAnsi="Georgia"/>
          <w:sz w:val="22"/>
          <w:szCs w:val="22"/>
        </w:rPr>
        <w:t>a</w:t>
      </w:r>
      <w:r w:rsidRPr="00EA7BFE">
        <w:rPr>
          <w:rFonts w:ascii="Georgia" w:hAnsi="Georgia" w:cs="Geeza Pro"/>
          <w:sz w:val="22"/>
          <w:szCs w:val="22"/>
        </w:rPr>
        <w:t xml:space="preserve"> </w:t>
      </w:r>
      <w:r w:rsidRPr="00EA7BFE">
        <w:rPr>
          <w:rFonts w:ascii="Georgia" w:hAnsi="Georgia"/>
          <w:sz w:val="22"/>
          <w:szCs w:val="22"/>
        </w:rPr>
        <w:t>socialist</w:t>
      </w:r>
      <w:r w:rsidRPr="00EA7BFE">
        <w:rPr>
          <w:rFonts w:ascii="Georgia" w:hAnsi="Georgia" w:cs="Geeza Pro"/>
          <w:sz w:val="22"/>
          <w:szCs w:val="22"/>
        </w:rPr>
        <w:t xml:space="preserve"> </w:t>
      </w:r>
      <w:r w:rsidRPr="00EA7BFE">
        <w:rPr>
          <w:rFonts w:ascii="Georgia" w:hAnsi="Georgia"/>
          <w:sz w:val="22"/>
          <w:szCs w:val="22"/>
        </w:rPr>
        <w:t>society</w:t>
      </w:r>
      <w:r w:rsidRPr="00EA7BFE">
        <w:rPr>
          <w:rFonts w:ascii="Georgia" w:hAnsi="Georgia" w:cs="Geeza Pro"/>
          <w:sz w:val="22"/>
          <w:szCs w:val="22"/>
        </w:rPr>
        <w:t xml:space="preserve"> </w:t>
      </w:r>
      <w:r w:rsidRPr="00EA7BFE">
        <w:rPr>
          <w:rFonts w:ascii="Georgia" w:hAnsi="Georgia"/>
          <w:sz w:val="22"/>
          <w:szCs w:val="22"/>
        </w:rPr>
        <w:t>may</w:t>
      </w:r>
      <w:r w:rsidRPr="00EA7BFE">
        <w:rPr>
          <w:rFonts w:ascii="Georgia" w:hAnsi="Georgia" w:cs="Geeza Pro"/>
          <w:sz w:val="22"/>
          <w:szCs w:val="22"/>
        </w:rPr>
        <w:t xml:space="preserve"> </w:t>
      </w:r>
      <w:r w:rsidRPr="00EA7BFE">
        <w:rPr>
          <w:rFonts w:ascii="Georgia" w:hAnsi="Georgia"/>
          <w:sz w:val="22"/>
          <w:szCs w:val="22"/>
        </w:rPr>
        <w:t>well</w:t>
      </w:r>
      <w:r w:rsidRPr="00EA7BFE">
        <w:rPr>
          <w:rFonts w:ascii="Georgia" w:hAnsi="Georgia" w:cs="Geeza Pro"/>
          <w:sz w:val="22"/>
          <w:szCs w:val="22"/>
        </w:rPr>
        <w:t xml:space="preserve"> </w:t>
      </w:r>
      <w:r w:rsidRPr="00EA7BFE">
        <w:rPr>
          <w:rFonts w:ascii="Georgia" w:hAnsi="Georgia"/>
          <w:sz w:val="22"/>
          <w:szCs w:val="22"/>
        </w:rPr>
        <w:t>decide</w:t>
      </w:r>
      <w:r w:rsidRPr="00EA7BFE">
        <w:rPr>
          <w:rFonts w:ascii="Georgia" w:hAnsi="Georgia" w:cs="Geeza Pro"/>
          <w:sz w:val="22"/>
          <w:szCs w:val="22"/>
        </w:rPr>
        <w:t xml:space="preserve"> </w:t>
      </w:r>
      <w:r w:rsidRPr="00EA7BFE">
        <w:rPr>
          <w:rFonts w:ascii="Georgia" w:hAnsi="Georgia"/>
          <w:sz w:val="22"/>
          <w:szCs w:val="22"/>
        </w:rPr>
        <w:t>that</w:t>
      </w:r>
      <w:r w:rsidRPr="00EA7BFE">
        <w:rPr>
          <w:rFonts w:ascii="Georgia" w:hAnsi="Georgia" w:cs="Geeza Pro"/>
          <w:sz w:val="22"/>
          <w:szCs w:val="22"/>
        </w:rPr>
        <w:t xml:space="preserve"> </w:t>
      </w:r>
      <w:r w:rsidRPr="00EA7BFE">
        <w:rPr>
          <w:rFonts w:ascii="Georgia" w:hAnsi="Georgia"/>
          <w:sz w:val="22"/>
          <w:szCs w:val="22"/>
        </w:rPr>
        <w:t>the</w:t>
      </w:r>
      <w:r w:rsidRPr="00EA7BFE">
        <w:rPr>
          <w:rFonts w:ascii="Georgia" w:hAnsi="Georgia" w:cs="Geeza Pro"/>
          <w:sz w:val="22"/>
          <w:szCs w:val="22"/>
        </w:rPr>
        <w:t xml:space="preserve"> </w:t>
      </w:r>
      <w:r w:rsidRPr="00EA7BFE">
        <w:rPr>
          <w:rFonts w:ascii="Georgia" w:hAnsi="Georgia"/>
          <w:sz w:val="22"/>
          <w:szCs w:val="22"/>
        </w:rPr>
        <w:t>hazards</w:t>
      </w:r>
      <w:r w:rsidRPr="00EA7BFE">
        <w:rPr>
          <w:rFonts w:ascii="Georgia" w:hAnsi="Georgia" w:cs="Geeza Pro"/>
          <w:sz w:val="22"/>
          <w:szCs w:val="22"/>
        </w:rPr>
        <w:t xml:space="preserve"> </w:t>
      </w:r>
      <w:r w:rsidRPr="00EA7BFE">
        <w:rPr>
          <w:rFonts w:ascii="Georgia" w:hAnsi="Georgia"/>
          <w:sz w:val="22"/>
          <w:szCs w:val="22"/>
        </w:rPr>
        <w:t>of</w:t>
      </w:r>
      <w:r w:rsidRPr="00EA7BFE">
        <w:rPr>
          <w:rFonts w:ascii="Georgia" w:hAnsi="Georgia" w:cs="Geeza Pro"/>
          <w:sz w:val="22"/>
          <w:szCs w:val="22"/>
        </w:rPr>
        <w:t xml:space="preserve"> </w:t>
      </w:r>
      <w:r w:rsidRPr="00EA7BFE">
        <w:rPr>
          <w:rFonts w:ascii="Georgia" w:hAnsi="Georgia"/>
          <w:sz w:val="22"/>
          <w:szCs w:val="22"/>
        </w:rPr>
        <w:t>nuclear</w:t>
      </w:r>
      <w:r w:rsidRPr="00EA7BFE">
        <w:rPr>
          <w:rFonts w:ascii="Georgia" w:hAnsi="Georgia" w:cs="Geeza Pro"/>
          <w:sz w:val="22"/>
          <w:szCs w:val="22"/>
        </w:rPr>
        <w:t xml:space="preserve"> </w:t>
      </w:r>
      <w:r w:rsidRPr="00EA7BFE">
        <w:rPr>
          <w:rFonts w:ascii="Georgia" w:hAnsi="Georgia"/>
          <w:sz w:val="22"/>
          <w:szCs w:val="22"/>
        </w:rPr>
        <w:t>technology</w:t>
      </w:r>
      <w:r w:rsidRPr="00EA7BFE">
        <w:rPr>
          <w:rFonts w:ascii="Georgia" w:hAnsi="Georgia" w:cs="Geeza Pro"/>
          <w:sz w:val="22"/>
          <w:szCs w:val="22"/>
        </w:rPr>
        <w:t xml:space="preserve"> </w:t>
      </w:r>
      <w:r w:rsidRPr="00EA7BFE">
        <w:rPr>
          <w:rFonts w:ascii="Georgia" w:hAnsi="Georgia"/>
          <w:sz w:val="22"/>
          <w:szCs w:val="22"/>
        </w:rPr>
        <w:t>render</w:t>
      </w:r>
      <w:r w:rsidRPr="00EA7BFE">
        <w:rPr>
          <w:rFonts w:ascii="Georgia" w:hAnsi="Georgia" w:cs="Geeza Pro"/>
          <w:sz w:val="22"/>
          <w:szCs w:val="22"/>
        </w:rPr>
        <w:t xml:space="preserve"> </w:t>
      </w:r>
      <w:r w:rsidRPr="00EA7BFE">
        <w:rPr>
          <w:rFonts w:ascii="Georgia" w:hAnsi="Georgia"/>
          <w:sz w:val="22"/>
          <w:szCs w:val="22"/>
        </w:rPr>
        <w:t>it</w:t>
      </w:r>
      <w:r w:rsidRPr="00EA7BFE">
        <w:rPr>
          <w:rFonts w:ascii="Georgia" w:hAnsi="Georgia" w:cs="Geeza Pro"/>
          <w:sz w:val="22"/>
          <w:szCs w:val="22"/>
        </w:rPr>
        <w:t xml:space="preserve"> </w:t>
      </w:r>
      <w:r w:rsidRPr="00EA7BFE">
        <w:rPr>
          <w:rFonts w:ascii="Georgia" w:hAnsi="Georgia"/>
          <w:sz w:val="22"/>
          <w:szCs w:val="22"/>
        </w:rPr>
        <w:t>no</w:t>
      </w:r>
      <w:r w:rsidRPr="00EA7BFE">
        <w:rPr>
          <w:rFonts w:ascii="Georgia" w:hAnsi="Georgia" w:cs="Geeza Pro"/>
          <w:sz w:val="22"/>
          <w:szCs w:val="22"/>
        </w:rPr>
        <w:t xml:space="preserve"> </w:t>
      </w:r>
      <w:r w:rsidRPr="00EA7BFE">
        <w:rPr>
          <w:rFonts w:ascii="Georgia" w:hAnsi="Georgia"/>
          <w:sz w:val="22"/>
          <w:szCs w:val="22"/>
        </w:rPr>
        <w:t>more</w:t>
      </w:r>
      <w:r w:rsidRPr="00EA7BFE">
        <w:rPr>
          <w:rFonts w:ascii="Georgia" w:hAnsi="Georgia" w:cs="Geeza Pro"/>
          <w:sz w:val="22"/>
          <w:szCs w:val="22"/>
        </w:rPr>
        <w:t xml:space="preserve"> </w:t>
      </w:r>
      <w:r w:rsidRPr="00EA7BFE">
        <w:rPr>
          <w:rFonts w:ascii="Georgia" w:hAnsi="Georgia"/>
          <w:sz w:val="22"/>
          <w:szCs w:val="22"/>
        </w:rPr>
        <w:t>useful</w:t>
      </w:r>
      <w:r w:rsidRPr="00EA7BFE">
        <w:rPr>
          <w:rFonts w:ascii="Georgia" w:hAnsi="Georgia" w:cs="Geeza Pro"/>
          <w:sz w:val="22"/>
          <w:szCs w:val="22"/>
        </w:rPr>
        <w:t xml:space="preserve"> </w:t>
      </w:r>
      <w:r w:rsidRPr="00EA7BFE">
        <w:rPr>
          <w:rFonts w:ascii="Georgia" w:hAnsi="Georgia"/>
          <w:sz w:val="22"/>
          <w:szCs w:val="22"/>
        </w:rPr>
        <w:t>than</w:t>
      </w:r>
      <w:r w:rsidRPr="00EA7BFE">
        <w:rPr>
          <w:rFonts w:ascii="Georgia" w:hAnsi="Georgia" w:cs="Geeza Pro"/>
          <w:sz w:val="22"/>
          <w:szCs w:val="22"/>
        </w:rPr>
        <w:t xml:space="preserve"> </w:t>
      </w:r>
      <w:r w:rsidRPr="00EA7BFE">
        <w:rPr>
          <w:rFonts w:ascii="Georgia" w:hAnsi="Georgia"/>
          <w:sz w:val="22"/>
          <w:szCs w:val="22"/>
        </w:rPr>
        <w:t>red</w:t>
      </w:r>
      <w:r w:rsidRPr="00EA7BFE">
        <w:rPr>
          <w:rFonts w:ascii="Georgia" w:hAnsi="Georgia" w:cs="Geeza Pro"/>
          <w:sz w:val="22"/>
          <w:szCs w:val="22"/>
        </w:rPr>
        <w:t xml:space="preserve"> </w:t>
      </w:r>
      <w:r w:rsidRPr="00EA7BFE">
        <w:rPr>
          <w:rFonts w:ascii="Georgia" w:hAnsi="Georgia"/>
          <w:sz w:val="22"/>
          <w:szCs w:val="22"/>
        </w:rPr>
        <w:t>dye</w:t>
      </w:r>
      <w:r w:rsidRPr="00EA7BFE">
        <w:rPr>
          <w:rFonts w:ascii="Georgia" w:hAnsi="Georgia" w:cs="Geeza Pro"/>
          <w:sz w:val="22"/>
          <w:szCs w:val="22"/>
        </w:rPr>
        <w:t xml:space="preserve"> </w:t>
      </w:r>
      <w:r w:rsidRPr="00EA7BFE">
        <w:rPr>
          <w:rFonts w:ascii="Georgia" w:hAnsi="Georgia"/>
          <w:sz w:val="22"/>
          <w:szCs w:val="22"/>
        </w:rPr>
        <w:t>#2</w:t>
      </w:r>
      <w:r w:rsidRPr="00EA7BFE">
        <w:rPr>
          <w:rFonts w:ascii="Georgia" w:hAnsi="Georgia" w:cs="Geeza Pro"/>
          <w:sz w:val="22"/>
          <w:szCs w:val="22"/>
        </w:rPr>
        <w:t xml:space="preserve">. </w:t>
      </w:r>
      <w:r w:rsidRPr="00EA7BFE">
        <w:rPr>
          <w:rFonts w:ascii="Georgia" w:hAnsi="Georgia"/>
          <w:sz w:val="22"/>
          <w:szCs w:val="22"/>
        </w:rPr>
        <w:t>Nor</w:t>
      </w:r>
      <w:r w:rsidRPr="00EA7BFE">
        <w:rPr>
          <w:rFonts w:ascii="Georgia" w:hAnsi="Georgia" w:cs="Geeza Pro"/>
          <w:sz w:val="22"/>
          <w:szCs w:val="22"/>
        </w:rPr>
        <w:t xml:space="preserve"> </w:t>
      </w:r>
      <w:r w:rsidRPr="00EA7BFE">
        <w:rPr>
          <w:rFonts w:ascii="Georgia" w:hAnsi="Georgia"/>
          <w:sz w:val="22"/>
          <w:szCs w:val="22"/>
        </w:rPr>
        <w:t>should</w:t>
      </w:r>
      <w:r w:rsidRPr="00EA7BFE">
        <w:rPr>
          <w:rFonts w:ascii="Georgia" w:hAnsi="Georgia" w:cs="Geeza Pro"/>
          <w:sz w:val="22"/>
          <w:szCs w:val="22"/>
        </w:rPr>
        <w:t xml:space="preserve"> </w:t>
      </w:r>
      <w:r w:rsidRPr="00EA7BFE">
        <w:rPr>
          <w:rFonts w:ascii="Georgia" w:hAnsi="Georgia"/>
          <w:sz w:val="22"/>
          <w:szCs w:val="22"/>
        </w:rPr>
        <w:t>Socialists</w:t>
      </w:r>
      <w:r w:rsidRPr="00EA7BFE">
        <w:rPr>
          <w:rFonts w:ascii="Georgia" w:hAnsi="Georgia" w:cs="Geeza Pro"/>
          <w:sz w:val="22"/>
          <w:szCs w:val="22"/>
        </w:rPr>
        <w:t xml:space="preserve"> </w:t>
      </w:r>
      <w:r w:rsidRPr="00EA7BFE">
        <w:rPr>
          <w:rFonts w:ascii="Georgia" w:hAnsi="Georgia"/>
          <w:sz w:val="22"/>
          <w:szCs w:val="22"/>
        </w:rPr>
        <w:t>foster</w:t>
      </w:r>
      <w:r w:rsidRPr="00EA7BFE">
        <w:rPr>
          <w:rFonts w:ascii="Georgia" w:hAnsi="Georgia" w:cs="Geeza Pro"/>
          <w:sz w:val="22"/>
          <w:szCs w:val="22"/>
        </w:rPr>
        <w:t xml:space="preserve"> </w:t>
      </w:r>
      <w:r w:rsidRPr="00EA7BFE">
        <w:rPr>
          <w:rFonts w:ascii="Georgia" w:hAnsi="Georgia"/>
          <w:sz w:val="22"/>
          <w:szCs w:val="22"/>
        </w:rPr>
        <w:t>the</w:t>
      </w:r>
      <w:r w:rsidRPr="00EA7BFE">
        <w:rPr>
          <w:rFonts w:ascii="Georgia" w:hAnsi="Georgia" w:cs="Geeza Pro"/>
          <w:sz w:val="22"/>
          <w:szCs w:val="22"/>
        </w:rPr>
        <w:t xml:space="preserve"> </w:t>
      </w:r>
      <w:r w:rsidRPr="00EA7BFE">
        <w:rPr>
          <w:rFonts w:ascii="Georgia" w:hAnsi="Georgia"/>
          <w:sz w:val="22"/>
          <w:szCs w:val="22"/>
        </w:rPr>
        <w:t>illusion</w:t>
      </w:r>
      <w:r w:rsidRPr="00EA7BFE">
        <w:rPr>
          <w:rFonts w:ascii="Georgia" w:hAnsi="Georgia" w:cs="Geeza Pro"/>
          <w:sz w:val="22"/>
          <w:szCs w:val="22"/>
        </w:rPr>
        <w:t xml:space="preserve"> </w:t>
      </w:r>
      <w:r w:rsidRPr="00EA7BFE">
        <w:rPr>
          <w:rFonts w:ascii="Georgia" w:hAnsi="Georgia"/>
          <w:sz w:val="22"/>
          <w:szCs w:val="22"/>
        </w:rPr>
        <w:t>that</w:t>
      </w:r>
      <w:r w:rsidRPr="00EA7BFE">
        <w:rPr>
          <w:rFonts w:ascii="Georgia" w:hAnsi="Georgia" w:cs="Geeza Pro"/>
          <w:sz w:val="22"/>
          <w:szCs w:val="22"/>
        </w:rPr>
        <w:t xml:space="preserve"> </w:t>
      </w:r>
      <w:r w:rsidRPr="00EA7BFE">
        <w:rPr>
          <w:rFonts w:ascii="Georgia" w:hAnsi="Georgia"/>
          <w:sz w:val="22"/>
          <w:szCs w:val="22"/>
        </w:rPr>
        <w:t>the</w:t>
      </w:r>
      <w:r w:rsidRPr="00EA7BFE">
        <w:rPr>
          <w:rFonts w:ascii="Georgia" w:hAnsi="Georgia" w:cs="Geeza Pro"/>
          <w:sz w:val="22"/>
          <w:szCs w:val="22"/>
        </w:rPr>
        <w:t xml:space="preserve"> </w:t>
      </w:r>
      <w:r w:rsidRPr="00EA7BFE">
        <w:rPr>
          <w:rFonts w:ascii="Georgia" w:hAnsi="Georgia"/>
          <w:sz w:val="22"/>
          <w:szCs w:val="22"/>
        </w:rPr>
        <w:t>hazards</w:t>
      </w:r>
      <w:r w:rsidRPr="00EA7BFE">
        <w:rPr>
          <w:rFonts w:ascii="Georgia" w:hAnsi="Georgia" w:cs="Geeza Pro"/>
          <w:sz w:val="22"/>
          <w:szCs w:val="22"/>
        </w:rPr>
        <w:t xml:space="preserve"> </w:t>
      </w:r>
      <w:r w:rsidRPr="00EA7BFE">
        <w:rPr>
          <w:rFonts w:ascii="Georgia" w:hAnsi="Georgia"/>
          <w:sz w:val="22"/>
          <w:szCs w:val="22"/>
        </w:rPr>
        <w:t>of</w:t>
      </w:r>
      <w:r w:rsidRPr="00EA7BFE">
        <w:rPr>
          <w:rFonts w:ascii="Georgia" w:hAnsi="Georgia" w:cs="Geeza Pro"/>
          <w:sz w:val="22"/>
          <w:szCs w:val="22"/>
        </w:rPr>
        <w:t xml:space="preserve"> </w:t>
      </w:r>
      <w:r w:rsidRPr="00EA7BFE">
        <w:rPr>
          <w:rFonts w:ascii="Georgia" w:hAnsi="Georgia"/>
          <w:sz w:val="22"/>
          <w:szCs w:val="22"/>
        </w:rPr>
        <w:t>nuclear</w:t>
      </w:r>
      <w:r w:rsidRPr="00EA7BFE">
        <w:rPr>
          <w:rFonts w:ascii="Georgia" w:hAnsi="Georgia" w:cs="Geeza Pro"/>
          <w:sz w:val="22"/>
          <w:szCs w:val="22"/>
        </w:rPr>
        <w:t xml:space="preserve"> </w:t>
      </w:r>
      <w:r w:rsidRPr="00EA7BFE">
        <w:rPr>
          <w:rFonts w:ascii="Georgia" w:hAnsi="Georgia"/>
          <w:sz w:val="22"/>
          <w:szCs w:val="22"/>
        </w:rPr>
        <w:t>power</w:t>
      </w:r>
      <w:r w:rsidRPr="00EA7BFE">
        <w:rPr>
          <w:rFonts w:ascii="Georgia" w:hAnsi="Georgia" w:cs="Geeza Pro"/>
          <w:sz w:val="22"/>
          <w:szCs w:val="22"/>
        </w:rPr>
        <w:t xml:space="preserve"> </w:t>
      </w:r>
      <w:r w:rsidRPr="00EA7BFE">
        <w:rPr>
          <w:rFonts w:ascii="Georgia" w:hAnsi="Georgia"/>
          <w:sz w:val="22"/>
          <w:szCs w:val="22"/>
        </w:rPr>
        <w:t>will</w:t>
      </w:r>
      <w:r w:rsidRPr="00EA7BFE">
        <w:rPr>
          <w:rFonts w:ascii="Georgia" w:hAnsi="Georgia" w:cs="Geeza Pro"/>
          <w:sz w:val="22"/>
          <w:szCs w:val="22"/>
        </w:rPr>
        <w:t xml:space="preserve"> </w:t>
      </w:r>
      <w:r w:rsidRPr="00EA7BFE">
        <w:rPr>
          <w:rFonts w:ascii="Georgia" w:hAnsi="Georgia"/>
          <w:sz w:val="22"/>
          <w:szCs w:val="22"/>
        </w:rPr>
        <w:t>miraculously</w:t>
      </w:r>
      <w:r w:rsidRPr="00EA7BFE">
        <w:rPr>
          <w:rFonts w:ascii="Georgia" w:hAnsi="Georgia" w:cs="Geeza Pro"/>
          <w:sz w:val="22"/>
          <w:szCs w:val="22"/>
        </w:rPr>
        <w:t xml:space="preserve"> </w:t>
      </w:r>
      <w:r w:rsidRPr="00EA7BFE">
        <w:rPr>
          <w:rFonts w:ascii="Georgia" w:hAnsi="Georgia"/>
          <w:sz w:val="22"/>
          <w:szCs w:val="22"/>
        </w:rPr>
        <w:t>disappear</w:t>
      </w:r>
      <w:r w:rsidRPr="00EA7BFE">
        <w:rPr>
          <w:rFonts w:ascii="Georgia" w:hAnsi="Georgia" w:cs="Geeza Pro"/>
          <w:sz w:val="22"/>
          <w:szCs w:val="22"/>
        </w:rPr>
        <w:t xml:space="preserve"> </w:t>
      </w:r>
      <w:r w:rsidRPr="00EA7BFE">
        <w:rPr>
          <w:rFonts w:ascii="Georgia" w:hAnsi="Georgia"/>
          <w:sz w:val="22"/>
          <w:szCs w:val="22"/>
        </w:rPr>
        <w:t>with</w:t>
      </w:r>
      <w:r w:rsidRPr="00EA7BFE">
        <w:rPr>
          <w:rFonts w:ascii="Georgia" w:hAnsi="Georgia" w:cs="Geeza Pro"/>
          <w:sz w:val="22"/>
          <w:szCs w:val="22"/>
        </w:rPr>
        <w:t xml:space="preserve"> </w:t>
      </w:r>
      <w:r w:rsidRPr="00EA7BFE">
        <w:rPr>
          <w:rFonts w:ascii="Georgia" w:hAnsi="Georgia"/>
          <w:sz w:val="22"/>
          <w:szCs w:val="22"/>
        </w:rPr>
        <w:t>the</w:t>
      </w:r>
      <w:r w:rsidRPr="00EA7BFE">
        <w:rPr>
          <w:rFonts w:ascii="Georgia" w:hAnsi="Georgia" w:cs="Geeza Pro"/>
          <w:sz w:val="22"/>
          <w:szCs w:val="22"/>
        </w:rPr>
        <w:t xml:space="preserve"> </w:t>
      </w:r>
      <w:r w:rsidRPr="00EA7BFE">
        <w:rPr>
          <w:rFonts w:ascii="Georgia" w:hAnsi="Georgia"/>
          <w:sz w:val="22"/>
          <w:szCs w:val="22"/>
        </w:rPr>
        <w:t>advent</w:t>
      </w:r>
      <w:r w:rsidRPr="00EA7BFE">
        <w:rPr>
          <w:rFonts w:ascii="Georgia" w:hAnsi="Georgia" w:cs="Geeza Pro"/>
          <w:sz w:val="22"/>
          <w:szCs w:val="22"/>
        </w:rPr>
        <w:t xml:space="preserve"> </w:t>
      </w:r>
      <w:r w:rsidRPr="00EA7BFE">
        <w:rPr>
          <w:rFonts w:ascii="Georgia" w:hAnsi="Georgia"/>
          <w:sz w:val="22"/>
          <w:szCs w:val="22"/>
        </w:rPr>
        <w:t>of</w:t>
      </w:r>
      <w:r w:rsidRPr="00EA7BFE">
        <w:rPr>
          <w:rFonts w:ascii="Georgia" w:hAnsi="Georgia" w:cs="Geeza Pro"/>
          <w:sz w:val="22"/>
          <w:szCs w:val="22"/>
        </w:rPr>
        <w:t xml:space="preserve"> </w:t>
      </w:r>
      <w:r w:rsidRPr="00EA7BFE">
        <w:rPr>
          <w:rFonts w:ascii="Georgia" w:hAnsi="Georgia"/>
          <w:sz w:val="22"/>
          <w:szCs w:val="22"/>
        </w:rPr>
        <w:t>socialism</w:t>
      </w:r>
      <w:r w:rsidRPr="00EA7BFE">
        <w:rPr>
          <w:rFonts w:ascii="Georgia" w:hAnsi="Georgia" w:cs="Geeza Pro"/>
          <w:sz w:val="22"/>
          <w:szCs w:val="22"/>
        </w:rPr>
        <w:t xml:space="preserve">. </w:t>
      </w:r>
      <w:r w:rsidRPr="00EA7BFE">
        <w:rPr>
          <w:rFonts w:ascii="Georgia" w:hAnsi="Georgia"/>
          <w:sz w:val="22"/>
          <w:szCs w:val="22"/>
        </w:rPr>
        <w:t>Socialist</w:t>
      </w:r>
      <w:r w:rsidRPr="00EA7BFE">
        <w:rPr>
          <w:rFonts w:ascii="Georgia" w:hAnsi="Georgia" w:cs="Geeza Pro"/>
          <w:sz w:val="22"/>
          <w:szCs w:val="22"/>
        </w:rPr>
        <w:t xml:space="preserve"> </w:t>
      </w:r>
      <w:r w:rsidRPr="00EA7BFE">
        <w:rPr>
          <w:rFonts w:ascii="Georgia" w:hAnsi="Georgia"/>
          <w:sz w:val="22"/>
          <w:szCs w:val="22"/>
        </w:rPr>
        <w:t>revolution</w:t>
      </w:r>
      <w:r w:rsidRPr="00EA7BFE">
        <w:rPr>
          <w:rFonts w:ascii="Georgia" w:hAnsi="Georgia" w:cs="Geeza Pro"/>
          <w:sz w:val="22"/>
          <w:szCs w:val="22"/>
        </w:rPr>
        <w:t xml:space="preserve"> </w:t>
      </w:r>
      <w:r w:rsidRPr="00EA7BFE">
        <w:rPr>
          <w:rFonts w:ascii="Georgia" w:hAnsi="Georgia"/>
          <w:sz w:val="22"/>
          <w:szCs w:val="22"/>
        </w:rPr>
        <w:t>will</w:t>
      </w:r>
      <w:r w:rsidRPr="00EA7BFE">
        <w:rPr>
          <w:rFonts w:ascii="Georgia" w:hAnsi="Georgia" w:cs="Geeza Pro"/>
          <w:sz w:val="22"/>
          <w:szCs w:val="22"/>
        </w:rPr>
        <w:t xml:space="preserve"> </w:t>
      </w:r>
      <w:r w:rsidRPr="00EA7BFE">
        <w:rPr>
          <w:rFonts w:ascii="Georgia" w:hAnsi="Georgia"/>
          <w:sz w:val="22"/>
          <w:szCs w:val="22"/>
        </w:rPr>
        <w:t>clearly</w:t>
      </w:r>
      <w:r w:rsidRPr="00EA7BFE">
        <w:rPr>
          <w:rFonts w:ascii="Georgia" w:hAnsi="Georgia" w:cs="Geeza Pro"/>
          <w:sz w:val="22"/>
          <w:szCs w:val="22"/>
        </w:rPr>
        <w:t xml:space="preserve"> </w:t>
      </w:r>
      <w:r w:rsidRPr="00EA7BFE">
        <w:rPr>
          <w:rFonts w:ascii="Georgia" w:hAnsi="Georgia"/>
          <w:sz w:val="22"/>
          <w:szCs w:val="22"/>
        </w:rPr>
        <w:t>sound</w:t>
      </w:r>
      <w:r w:rsidRPr="00EA7BFE">
        <w:rPr>
          <w:rFonts w:ascii="Georgia" w:hAnsi="Georgia" w:cs="Geeza Pro"/>
          <w:sz w:val="22"/>
          <w:szCs w:val="22"/>
        </w:rPr>
        <w:t xml:space="preserve"> </w:t>
      </w:r>
      <w:r w:rsidRPr="00EA7BFE">
        <w:rPr>
          <w:rFonts w:ascii="Georgia" w:hAnsi="Georgia"/>
          <w:sz w:val="22"/>
          <w:szCs w:val="22"/>
        </w:rPr>
        <w:t>the</w:t>
      </w:r>
      <w:r w:rsidRPr="00EA7BFE">
        <w:rPr>
          <w:rFonts w:ascii="Georgia" w:hAnsi="Georgia" w:cs="Geeza Pro"/>
          <w:sz w:val="22"/>
          <w:szCs w:val="22"/>
        </w:rPr>
        <w:t xml:space="preserve"> </w:t>
      </w:r>
      <w:r w:rsidRPr="00EA7BFE">
        <w:rPr>
          <w:rFonts w:ascii="Georgia" w:hAnsi="Georgia"/>
          <w:sz w:val="22"/>
          <w:szCs w:val="22"/>
        </w:rPr>
        <w:t>death</w:t>
      </w:r>
      <w:r w:rsidRPr="00EA7BFE">
        <w:rPr>
          <w:rFonts w:ascii="Georgia" w:hAnsi="Georgia" w:cs="Geeza Pro"/>
          <w:sz w:val="22"/>
          <w:szCs w:val="22"/>
        </w:rPr>
        <w:t xml:space="preserve"> </w:t>
      </w:r>
      <w:r w:rsidRPr="00EA7BFE">
        <w:rPr>
          <w:rFonts w:ascii="Georgia" w:hAnsi="Georgia"/>
          <w:sz w:val="22"/>
          <w:szCs w:val="22"/>
        </w:rPr>
        <w:t>knell</w:t>
      </w:r>
      <w:r w:rsidRPr="00EA7BFE">
        <w:rPr>
          <w:rFonts w:ascii="Georgia" w:hAnsi="Georgia" w:cs="Geeza Pro"/>
          <w:sz w:val="22"/>
          <w:szCs w:val="22"/>
        </w:rPr>
        <w:t xml:space="preserve"> </w:t>
      </w:r>
      <w:r w:rsidRPr="00EA7BFE">
        <w:rPr>
          <w:rFonts w:ascii="Georgia" w:hAnsi="Georgia"/>
          <w:sz w:val="22"/>
          <w:szCs w:val="22"/>
        </w:rPr>
        <w:t>of</w:t>
      </w:r>
      <w:r w:rsidRPr="00EA7BFE">
        <w:rPr>
          <w:rFonts w:ascii="Georgia" w:hAnsi="Georgia" w:cs="Geeza Pro"/>
          <w:sz w:val="22"/>
          <w:szCs w:val="22"/>
        </w:rPr>
        <w:t xml:space="preserve"> </w:t>
      </w:r>
      <w:r w:rsidRPr="00EA7BFE">
        <w:rPr>
          <w:rFonts w:ascii="Georgia" w:hAnsi="Georgia"/>
          <w:sz w:val="22"/>
          <w:szCs w:val="22"/>
        </w:rPr>
        <w:t>the</w:t>
      </w:r>
      <w:r w:rsidRPr="00EA7BFE">
        <w:rPr>
          <w:rFonts w:ascii="Georgia" w:hAnsi="Georgia" w:cs="Geeza Pro"/>
          <w:sz w:val="22"/>
          <w:szCs w:val="22"/>
        </w:rPr>
        <w:t xml:space="preserve"> </w:t>
      </w:r>
      <w:r w:rsidRPr="00EA7BFE">
        <w:rPr>
          <w:rFonts w:ascii="Georgia" w:hAnsi="Georgia"/>
          <w:sz w:val="22"/>
          <w:szCs w:val="22"/>
        </w:rPr>
        <w:t>profit-motive</w:t>
      </w:r>
      <w:r w:rsidRPr="00EA7BFE">
        <w:rPr>
          <w:rFonts w:ascii="Georgia" w:hAnsi="Georgia" w:cs="Geeza Pro"/>
          <w:sz w:val="22"/>
          <w:szCs w:val="22"/>
        </w:rPr>
        <w:t xml:space="preserve"> </w:t>
      </w:r>
      <w:r w:rsidRPr="00EA7BFE">
        <w:rPr>
          <w:rFonts w:ascii="Georgia" w:hAnsi="Georgia"/>
          <w:sz w:val="22"/>
          <w:szCs w:val="22"/>
        </w:rPr>
        <w:t>and</w:t>
      </w:r>
      <w:r w:rsidRPr="00EA7BFE">
        <w:rPr>
          <w:rFonts w:ascii="Georgia" w:hAnsi="Georgia" w:cs="Geeza Pro"/>
          <w:sz w:val="22"/>
          <w:szCs w:val="22"/>
        </w:rPr>
        <w:t xml:space="preserve"> </w:t>
      </w:r>
      <w:r w:rsidRPr="00EA7BFE">
        <w:rPr>
          <w:rFonts w:ascii="Georgia" w:hAnsi="Georgia"/>
          <w:sz w:val="22"/>
          <w:szCs w:val="22"/>
        </w:rPr>
        <w:t>the</w:t>
      </w:r>
      <w:r w:rsidRPr="00EA7BFE">
        <w:rPr>
          <w:rFonts w:ascii="Georgia" w:hAnsi="Georgia" w:cs="Geeza Pro"/>
          <w:sz w:val="22"/>
          <w:szCs w:val="22"/>
        </w:rPr>
        <w:t xml:space="preserve"> </w:t>
      </w:r>
      <w:r w:rsidRPr="00EA7BFE">
        <w:rPr>
          <w:rFonts w:ascii="Georgia" w:hAnsi="Georgia"/>
          <w:sz w:val="22"/>
          <w:szCs w:val="22"/>
        </w:rPr>
        <w:t>militarism</w:t>
      </w:r>
      <w:r w:rsidRPr="00EA7BFE">
        <w:rPr>
          <w:rFonts w:ascii="Georgia" w:hAnsi="Georgia" w:cs="Geeza Pro"/>
          <w:sz w:val="22"/>
          <w:szCs w:val="22"/>
        </w:rPr>
        <w:t xml:space="preserve"> </w:t>
      </w:r>
      <w:r w:rsidRPr="00EA7BFE">
        <w:rPr>
          <w:rFonts w:ascii="Georgia" w:hAnsi="Georgia"/>
          <w:sz w:val="22"/>
          <w:szCs w:val="22"/>
        </w:rPr>
        <w:t>which</w:t>
      </w:r>
      <w:r w:rsidRPr="00EA7BFE">
        <w:rPr>
          <w:rFonts w:ascii="Georgia" w:hAnsi="Georgia" w:cs="Geeza Pro"/>
          <w:sz w:val="22"/>
          <w:szCs w:val="22"/>
        </w:rPr>
        <w:t xml:space="preserve"> </w:t>
      </w:r>
      <w:r w:rsidRPr="00EA7BFE">
        <w:rPr>
          <w:rFonts w:ascii="Georgia" w:hAnsi="Georgia"/>
          <w:sz w:val="22"/>
          <w:szCs w:val="22"/>
        </w:rPr>
        <w:t>have</w:t>
      </w:r>
      <w:r w:rsidRPr="00EA7BFE">
        <w:rPr>
          <w:rFonts w:ascii="Georgia" w:hAnsi="Georgia" w:cs="Geeza Pro"/>
          <w:sz w:val="22"/>
          <w:szCs w:val="22"/>
        </w:rPr>
        <w:t xml:space="preserve"> </w:t>
      </w:r>
      <w:r w:rsidRPr="00EA7BFE">
        <w:rPr>
          <w:rFonts w:ascii="Georgia" w:hAnsi="Georgia"/>
          <w:sz w:val="22"/>
          <w:szCs w:val="22"/>
        </w:rPr>
        <w:t>generated</w:t>
      </w:r>
      <w:r w:rsidRPr="00EA7BFE">
        <w:rPr>
          <w:rFonts w:ascii="Georgia" w:hAnsi="Georgia" w:cs="Geeza Pro"/>
          <w:sz w:val="22"/>
          <w:szCs w:val="22"/>
        </w:rPr>
        <w:t xml:space="preserve"> </w:t>
      </w:r>
      <w:r w:rsidRPr="00EA7BFE">
        <w:rPr>
          <w:rFonts w:ascii="Georgia" w:hAnsi="Georgia"/>
          <w:sz w:val="22"/>
          <w:szCs w:val="22"/>
        </w:rPr>
        <w:t>the</w:t>
      </w:r>
      <w:r w:rsidRPr="00EA7BFE">
        <w:rPr>
          <w:rFonts w:ascii="Georgia" w:hAnsi="Georgia" w:cs="Geeza Pro"/>
          <w:sz w:val="22"/>
          <w:szCs w:val="22"/>
        </w:rPr>
        <w:t xml:space="preserve"> </w:t>
      </w:r>
      <w:r w:rsidRPr="00EA7BFE">
        <w:rPr>
          <w:rFonts w:ascii="Georgia" w:hAnsi="Georgia"/>
          <w:sz w:val="22"/>
          <w:szCs w:val="22"/>
        </w:rPr>
        <w:t>nuclear</w:t>
      </w:r>
      <w:r w:rsidRPr="00EA7BFE">
        <w:rPr>
          <w:rFonts w:ascii="Georgia" w:hAnsi="Georgia" w:cs="Geeza Pro"/>
          <w:sz w:val="22"/>
          <w:szCs w:val="22"/>
        </w:rPr>
        <w:t xml:space="preserve"> </w:t>
      </w:r>
      <w:r w:rsidRPr="00EA7BFE">
        <w:rPr>
          <w:rFonts w:ascii="Georgia" w:hAnsi="Georgia"/>
          <w:sz w:val="22"/>
          <w:szCs w:val="22"/>
        </w:rPr>
        <w:t>threat</w:t>
      </w:r>
      <w:r w:rsidRPr="00EA7BFE">
        <w:rPr>
          <w:rFonts w:ascii="Georgia" w:hAnsi="Georgia" w:cs="Geeza Pro"/>
          <w:sz w:val="22"/>
          <w:szCs w:val="22"/>
        </w:rPr>
        <w:t xml:space="preserve">. </w:t>
      </w:r>
      <w:r w:rsidRPr="00EA7BFE">
        <w:rPr>
          <w:rFonts w:ascii="Georgia" w:hAnsi="Georgia"/>
          <w:sz w:val="22"/>
          <w:szCs w:val="22"/>
        </w:rPr>
        <w:t>But</w:t>
      </w:r>
      <w:r w:rsidRPr="00EA7BFE">
        <w:rPr>
          <w:rFonts w:ascii="Georgia" w:hAnsi="Georgia" w:cs="Geeza Pro"/>
          <w:sz w:val="22"/>
          <w:szCs w:val="22"/>
        </w:rPr>
        <w:t xml:space="preserve"> </w:t>
      </w:r>
      <w:r w:rsidRPr="00EA7BFE">
        <w:rPr>
          <w:rFonts w:ascii="Georgia" w:hAnsi="Georgia"/>
          <w:sz w:val="22"/>
          <w:szCs w:val="22"/>
        </w:rPr>
        <w:t>socialism</w:t>
      </w:r>
      <w:r w:rsidRPr="00EA7BFE">
        <w:rPr>
          <w:rFonts w:ascii="Georgia" w:hAnsi="Georgia" w:cs="Geeza Pro"/>
          <w:sz w:val="22"/>
          <w:szCs w:val="22"/>
        </w:rPr>
        <w:t xml:space="preserve"> </w:t>
      </w:r>
      <w:r w:rsidRPr="00EA7BFE">
        <w:rPr>
          <w:rFonts w:ascii="Georgia" w:hAnsi="Georgia"/>
          <w:sz w:val="22"/>
          <w:szCs w:val="22"/>
        </w:rPr>
        <w:t>is</w:t>
      </w:r>
      <w:r w:rsidRPr="00EA7BFE">
        <w:rPr>
          <w:rFonts w:ascii="Georgia" w:hAnsi="Georgia" w:cs="Geeza Pro"/>
          <w:sz w:val="22"/>
          <w:szCs w:val="22"/>
        </w:rPr>
        <w:t xml:space="preserve"> </w:t>
      </w:r>
      <w:r w:rsidRPr="00EA7BFE">
        <w:rPr>
          <w:rFonts w:ascii="Georgia" w:hAnsi="Georgia"/>
          <w:sz w:val="22"/>
          <w:szCs w:val="22"/>
        </w:rPr>
        <w:t>no</w:t>
      </w:r>
      <w:r w:rsidRPr="00EA7BFE">
        <w:rPr>
          <w:rFonts w:ascii="Georgia" w:hAnsi="Georgia" w:cs="Geeza Pro"/>
          <w:sz w:val="22"/>
          <w:szCs w:val="22"/>
        </w:rPr>
        <w:t xml:space="preserve"> </w:t>
      </w:r>
      <w:r w:rsidRPr="00EA7BFE">
        <w:rPr>
          <w:rFonts w:ascii="Georgia" w:hAnsi="Georgia"/>
          <w:sz w:val="22"/>
          <w:szCs w:val="22"/>
        </w:rPr>
        <w:t>panacea</w:t>
      </w:r>
      <w:r w:rsidRPr="00EA7BFE">
        <w:rPr>
          <w:rFonts w:ascii="Georgia" w:hAnsi="Georgia" w:cs="Geeza Pro"/>
          <w:sz w:val="22"/>
          <w:szCs w:val="22"/>
        </w:rPr>
        <w:t xml:space="preserve">. </w:t>
      </w:r>
      <w:r w:rsidRPr="00EA7BFE">
        <w:rPr>
          <w:rFonts w:ascii="Georgia" w:hAnsi="Georgia"/>
          <w:sz w:val="22"/>
          <w:szCs w:val="22"/>
        </w:rPr>
        <w:t>Socialists</w:t>
      </w:r>
      <w:r w:rsidRPr="00EA7BFE">
        <w:rPr>
          <w:rFonts w:ascii="Georgia" w:hAnsi="Georgia" w:cs="Geeza Pro"/>
          <w:sz w:val="22"/>
          <w:szCs w:val="22"/>
        </w:rPr>
        <w:t xml:space="preserve"> </w:t>
      </w:r>
      <w:r w:rsidRPr="00EA7BFE">
        <w:rPr>
          <w:rFonts w:ascii="Georgia" w:hAnsi="Georgia"/>
          <w:sz w:val="22"/>
          <w:szCs w:val="22"/>
        </w:rPr>
        <w:t>cannot</w:t>
      </w:r>
      <w:r w:rsidRPr="00EA7BFE">
        <w:rPr>
          <w:rFonts w:ascii="Georgia" w:hAnsi="Georgia" w:cs="Geeza Pro"/>
          <w:sz w:val="22"/>
          <w:szCs w:val="22"/>
        </w:rPr>
        <w:t xml:space="preserve"> </w:t>
      </w:r>
      <w:r w:rsidRPr="00EA7BFE">
        <w:rPr>
          <w:rFonts w:ascii="Georgia" w:hAnsi="Georgia"/>
          <w:sz w:val="22"/>
          <w:szCs w:val="22"/>
        </w:rPr>
        <w:t>alter</w:t>
      </w:r>
      <w:r w:rsidRPr="00EA7BFE">
        <w:rPr>
          <w:rFonts w:ascii="Georgia" w:hAnsi="Georgia" w:cs="Geeza Pro"/>
          <w:sz w:val="22"/>
          <w:szCs w:val="22"/>
        </w:rPr>
        <w:t xml:space="preserve"> </w:t>
      </w:r>
      <w:r w:rsidRPr="00EA7BFE">
        <w:rPr>
          <w:rFonts w:ascii="Georgia" w:hAnsi="Georgia"/>
          <w:sz w:val="22"/>
          <w:szCs w:val="22"/>
        </w:rPr>
        <w:t>the</w:t>
      </w:r>
      <w:r w:rsidRPr="00EA7BFE">
        <w:rPr>
          <w:rFonts w:ascii="Georgia" w:hAnsi="Georgia" w:cs="Geeza Pro"/>
          <w:sz w:val="22"/>
          <w:szCs w:val="22"/>
        </w:rPr>
        <w:t xml:space="preserve"> </w:t>
      </w:r>
      <w:r w:rsidRPr="00EA7BFE">
        <w:rPr>
          <w:rFonts w:ascii="Georgia" w:hAnsi="Georgia"/>
          <w:sz w:val="22"/>
          <w:szCs w:val="22"/>
        </w:rPr>
        <w:t>half-life</w:t>
      </w:r>
      <w:r w:rsidRPr="00EA7BFE">
        <w:rPr>
          <w:rFonts w:ascii="Georgia" w:hAnsi="Georgia" w:cs="Geeza Pro"/>
          <w:sz w:val="22"/>
          <w:szCs w:val="22"/>
        </w:rPr>
        <w:t xml:space="preserve"> </w:t>
      </w:r>
      <w:r w:rsidRPr="00EA7BFE">
        <w:rPr>
          <w:rFonts w:ascii="Georgia" w:hAnsi="Georgia"/>
          <w:sz w:val="22"/>
          <w:szCs w:val="22"/>
        </w:rPr>
        <w:t>of</w:t>
      </w:r>
      <w:r w:rsidRPr="00EA7BFE">
        <w:rPr>
          <w:rFonts w:ascii="Georgia" w:hAnsi="Georgia" w:cs="Geeza Pro"/>
          <w:sz w:val="22"/>
          <w:szCs w:val="22"/>
        </w:rPr>
        <w:t xml:space="preserve"> </w:t>
      </w:r>
      <w:r w:rsidRPr="00EA7BFE">
        <w:rPr>
          <w:rFonts w:ascii="Georgia" w:hAnsi="Georgia"/>
          <w:sz w:val="22"/>
          <w:szCs w:val="22"/>
        </w:rPr>
        <w:t>plutonium</w:t>
      </w:r>
      <w:r w:rsidRPr="00EA7BFE">
        <w:rPr>
          <w:rFonts w:ascii="Georgia" w:hAnsi="Georgia" w:cs="Geeza Pro"/>
          <w:sz w:val="22"/>
          <w:szCs w:val="22"/>
        </w:rPr>
        <w:t xml:space="preserve"> </w:t>
      </w:r>
      <w:r w:rsidRPr="00EA7BFE">
        <w:rPr>
          <w:rFonts w:ascii="Georgia" w:hAnsi="Georgia"/>
          <w:sz w:val="22"/>
          <w:szCs w:val="22"/>
        </w:rPr>
        <w:t>nor</w:t>
      </w:r>
      <w:r w:rsidRPr="00EA7BFE">
        <w:rPr>
          <w:rFonts w:ascii="Georgia" w:hAnsi="Georgia" w:cs="Geeza Pro"/>
          <w:sz w:val="22"/>
          <w:szCs w:val="22"/>
        </w:rPr>
        <w:t xml:space="preserve"> </w:t>
      </w:r>
      <w:r w:rsidRPr="00EA7BFE">
        <w:rPr>
          <w:rFonts w:ascii="Georgia" w:hAnsi="Georgia"/>
          <w:sz w:val="22"/>
          <w:szCs w:val="22"/>
        </w:rPr>
        <w:t>render</w:t>
      </w:r>
      <w:r w:rsidRPr="00EA7BFE">
        <w:rPr>
          <w:rFonts w:ascii="Georgia" w:hAnsi="Georgia" w:cs="Geeza Pro"/>
          <w:sz w:val="22"/>
          <w:szCs w:val="22"/>
        </w:rPr>
        <w:t xml:space="preserve"> </w:t>
      </w:r>
      <w:r w:rsidRPr="00EA7BFE">
        <w:rPr>
          <w:rFonts w:ascii="Georgia" w:hAnsi="Georgia"/>
          <w:sz w:val="22"/>
          <w:szCs w:val="22"/>
        </w:rPr>
        <w:t>living</w:t>
      </w:r>
      <w:r w:rsidRPr="00EA7BFE">
        <w:rPr>
          <w:rFonts w:ascii="Georgia" w:hAnsi="Georgia" w:cs="Geeza Pro"/>
          <w:sz w:val="22"/>
          <w:szCs w:val="22"/>
        </w:rPr>
        <w:t xml:space="preserve"> </w:t>
      </w:r>
      <w:r w:rsidRPr="00EA7BFE">
        <w:rPr>
          <w:rFonts w:ascii="Georgia" w:hAnsi="Georgia"/>
          <w:sz w:val="22"/>
          <w:szCs w:val="22"/>
        </w:rPr>
        <w:t>organisms</w:t>
      </w:r>
      <w:r w:rsidRPr="00EA7BFE">
        <w:rPr>
          <w:rFonts w:ascii="Georgia" w:hAnsi="Georgia" w:cs="Geeza Pro"/>
          <w:sz w:val="22"/>
          <w:szCs w:val="22"/>
        </w:rPr>
        <w:t xml:space="preserve"> </w:t>
      </w:r>
      <w:r w:rsidRPr="00EA7BFE">
        <w:rPr>
          <w:rFonts w:ascii="Georgia" w:hAnsi="Georgia"/>
          <w:sz w:val="22"/>
          <w:szCs w:val="22"/>
        </w:rPr>
        <w:t>immune</w:t>
      </w:r>
      <w:r w:rsidRPr="00EA7BFE">
        <w:rPr>
          <w:rFonts w:ascii="Georgia" w:hAnsi="Georgia" w:cs="Geeza Pro"/>
          <w:sz w:val="22"/>
          <w:szCs w:val="22"/>
        </w:rPr>
        <w:t xml:space="preserve"> </w:t>
      </w:r>
      <w:r w:rsidRPr="00EA7BFE">
        <w:rPr>
          <w:rFonts w:ascii="Georgia" w:hAnsi="Georgia"/>
          <w:sz w:val="22"/>
          <w:szCs w:val="22"/>
        </w:rPr>
        <w:t>to</w:t>
      </w:r>
      <w:r w:rsidRPr="00EA7BFE">
        <w:rPr>
          <w:rFonts w:ascii="Georgia" w:hAnsi="Georgia" w:cs="Geeza Pro"/>
          <w:sz w:val="22"/>
          <w:szCs w:val="22"/>
        </w:rPr>
        <w:t xml:space="preserve"> </w:t>
      </w:r>
      <w:r w:rsidRPr="00EA7BFE">
        <w:rPr>
          <w:rFonts w:ascii="Georgia" w:hAnsi="Georgia"/>
          <w:sz w:val="22"/>
          <w:szCs w:val="22"/>
        </w:rPr>
        <w:t>radiation</w:t>
      </w:r>
      <w:r w:rsidRPr="00EA7BFE">
        <w:rPr>
          <w:rFonts w:ascii="Georgia" w:hAnsi="Georgia" w:cs="Geeza Pro"/>
          <w:sz w:val="22"/>
          <w:szCs w:val="22"/>
        </w:rPr>
        <w:t xml:space="preserve">. </w:t>
      </w:r>
      <w:r w:rsidRPr="00EA7BFE">
        <w:rPr>
          <w:rFonts w:ascii="Georgia" w:hAnsi="Georgia"/>
          <w:sz w:val="22"/>
          <w:szCs w:val="22"/>
        </w:rPr>
        <w:t>At</w:t>
      </w:r>
      <w:r w:rsidRPr="00EA7BFE">
        <w:rPr>
          <w:rFonts w:ascii="Georgia" w:hAnsi="Georgia" w:cs="Geeza Pro"/>
          <w:sz w:val="22"/>
          <w:szCs w:val="22"/>
        </w:rPr>
        <w:t xml:space="preserve"> </w:t>
      </w:r>
      <w:r w:rsidRPr="00EA7BFE">
        <w:rPr>
          <w:rFonts w:ascii="Georgia" w:hAnsi="Georgia"/>
          <w:sz w:val="22"/>
          <w:szCs w:val="22"/>
        </w:rPr>
        <w:t>the</w:t>
      </w:r>
      <w:r w:rsidRPr="00EA7BFE">
        <w:rPr>
          <w:rFonts w:ascii="Georgia" w:hAnsi="Georgia" w:cs="Geeza Pro"/>
          <w:sz w:val="22"/>
          <w:szCs w:val="22"/>
        </w:rPr>
        <w:t xml:space="preserve"> </w:t>
      </w:r>
      <w:r w:rsidRPr="00EA7BFE">
        <w:rPr>
          <w:rFonts w:ascii="Georgia" w:hAnsi="Georgia"/>
          <w:sz w:val="22"/>
          <w:szCs w:val="22"/>
        </w:rPr>
        <w:t>same</w:t>
      </w:r>
      <w:r w:rsidRPr="00EA7BFE">
        <w:rPr>
          <w:rFonts w:ascii="Georgia" w:hAnsi="Georgia" w:cs="Geeza Pro"/>
          <w:sz w:val="22"/>
          <w:szCs w:val="22"/>
        </w:rPr>
        <w:t xml:space="preserve"> </w:t>
      </w:r>
      <w:r w:rsidRPr="00EA7BFE">
        <w:rPr>
          <w:rFonts w:ascii="Georgia" w:hAnsi="Georgia"/>
          <w:sz w:val="22"/>
          <w:szCs w:val="22"/>
        </w:rPr>
        <w:t>time,</w:t>
      </w:r>
      <w:r w:rsidRPr="00EA7BFE">
        <w:rPr>
          <w:rFonts w:ascii="Georgia" w:hAnsi="Georgia" w:cs="Geeza Pro"/>
          <w:sz w:val="22"/>
          <w:szCs w:val="22"/>
        </w:rPr>
        <w:t xml:space="preserve"> </w:t>
      </w:r>
      <w:r w:rsidRPr="00EA7BFE">
        <w:rPr>
          <w:rFonts w:ascii="Georgia" w:hAnsi="Georgia"/>
          <w:sz w:val="22"/>
          <w:szCs w:val="22"/>
        </w:rPr>
        <w:t>Socialists</w:t>
      </w:r>
      <w:r w:rsidRPr="00EA7BFE">
        <w:rPr>
          <w:rFonts w:ascii="Georgia" w:hAnsi="Georgia" w:cs="Geeza Pro"/>
          <w:sz w:val="22"/>
          <w:szCs w:val="22"/>
        </w:rPr>
        <w:t xml:space="preserve"> </w:t>
      </w:r>
      <w:r w:rsidRPr="00EA7BFE">
        <w:rPr>
          <w:rFonts w:ascii="Georgia" w:hAnsi="Georgia"/>
          <w:sz w:val="22"/>
          <w:szCs w:val="22"/>
        </w:rPr>
        <w:t>do</w:t>
      </w:r>
      <w:r w:rsidRPr="00EA7BFE">
        <w:rPr>
          <w:rFonts w:ascii="Georgia" w:hAnsi="Georgia" w:cs="Geeza Pro"/>
          <w:sz w:val="22"/>
          <w:szCs w:val="22"/>
        </w:rPr>
        <w:t xml:space="preserve"> </w:t>
      </w:r>
      <w:r w:rsidRPr="00EA7BFE">
        <w:rPr>
          <w:rFonts w:ascii="Georgia" w:hAnsi="Georgia"/>
          <w:sz w:val="22"/>
          <w:szCs w:val="22"/>
        </w:rPr>
        <w:t>not</w:t>
      </w:r>
      <w:r w:rsidRPr="00EA7BFE">
        <w:rPr>
          <w:rFonts w:ascii="Georgia" w:hAnsi="Georgia" w:cs="Geeza Pro"/>
          <w:sz w:val="22"/>
          <w:szCs w:val="22"/>
        </w:rPr>
        <w:t xml:space="preserve"> </w:t>
      </w:r>
      <w:r w:rsidRPr="00EA7BFE">
        <w:rPr>
          <w:rFonts w:ascii="Georgia" w:hAnsi="Georgia"/>
          <w:sz w:val="22"/>
          <w:szCs w:val="22"/>
        </w:rPr>
        <w:t>preclude</w:t>
      </w:r>
      <w:r w:rsidRPr="00EA7BFE">
        <w:rPr>
          <w:rFonts w:ascii="Georgia" w:hAnsi="Georgia" w:cs="Geeza Pro"/>
          <w:sz w:val="22"/>
          <w:szCs w:val="22"/>
        </w:rPr>
        <w:t xml:space="preserve"> </w:t>
      </w:r>
      <w:r w:rsidRPr="00EA7BFE">
        <w:rPr>
          <w:rFonts w:ascii="Georgia" w:hAnsi="Georgia"/>
          <w:sz w:val="22"/>
          <w:szCs w:val="22"/>
        </w:rPr>
        <w:t>the</w:t>
      </w:r>
      <w:r w:rsidRPr="00EA7BFE">
        <w:rPr>
          <w:rFonts w:ascii="Georgia" w:hAnsi="Georgia" w:cs="Geeza Pro"/>
          <w:sz w:val="22"/>
          <w:szCs w:val="22"/>
        </w:rPr>
        <w:t xml:space="preserve"> </w:t>
      </w:r>
      <w:r w:rsidRPr="00EA7BFE">
        <w:rPr>
          <w:rFonts w:ascii="Georgia" w:hAnsi="Georgia"/>
          <w:sz w:val="22"/>
          <w:szCs w:val="22"/>
        </w:rPr>
        <w:t>possibility</w:t>
      </w:r>
      <w:r w:rsidRPr="00EA7BFE">
        <w:rPr>
          <w:rFonts w:ascii="Georgia" w:hAnsi="Georgia" w:cs="Geeza Pro"/>
          <w:sz w:val="22"/>
          <w:szCs w:val="22"/>
        </w:rPr>
        <w:t xml:space="preserve"> </w:t>
      </w:r>
      <w:r w:rsidRPr="00EA7BFE">
        <w:rPr>
          <w:rFonts w:ascii="Georgia" w:hAnsi="Georgia"/>
          <w:sz w:val="22"/>
          <w:szCs w:val="22"/>
        </w:rPr>
        <w:t>that</w:t>
      </w:r>
      <w:r w:rsidRPr="00EA7BFE">
        <w:rPr>
          <w:rFonts w:ascii="Georgia" w:hAnsi="Georgia" w:cs="Geeza Pro"/>
          <w:sz w:val="22"/>
          <w:szCs w:val="22"/>
        </w:rPr>
        <w:t xml:space="preserve"> </w:t>
      </w:r>
      <w:r w:rsidRPr="00EA7BFE">
        <w:rPr>
          <w:rFonts w:ascii="Georgia" w:hAnsi="Georgia"/>
          <w:sz w:val="22"/>
          <w:szCs w:val="22"/>
        </w:rPr>
        <w:t>nuclear</w:t>
      </w:r>
      <w:r w:rsidRPr="00EA7BFE">
        <w:rPr>
          <w:rFonts w:ascii="Georgia" w:hAnsi="Georgia" w:cs="Geeza Pro"/>
          <w:sz w:val="22"/>
          <w:szCs w:val="22"/>
        </w:rPr>
        <w:t xml:space="preserve"> </w:t>
      </w:r>
      <w:r w:rsidRPr="00EA7BFE">
        <w:rPr>
          <w:rFonts w:ascii="Georgia" w:hAnsi="Georgia"/>
          <w:sz w:val="22"/>
          <w:szCs w:val="22"/>
        </w:rPr>
        <w:t>power</w:t>
      </w:r>
      <w:r w:rsidRPr="00EA7BFE">
        <w:rPr>
          <w:rFonts w:ascii="Georgia" w:hAnsi="Georgia" w:cs="Geeza Pro"/>
          <w:sz w:val="22"/>
          <w:szCs w:val="22"/>
        </w:rPr>
        <w:t xml:space="preserve"> </w:t>
      </w:r>
      <w:r w:rsidRPr="00EA7BFE">
        <w:rPr>
          <w:rFonts w:ascii="Georgia" w:hAnsi="Georgia"/>
          <w:sz w:val="22"/>
          <w:szCs w:val="22"/>
        </w:rPr>
        <w:t>may</w:t>
      </w:r>
      <w:r w:rsidRPr="00EA7BFE">
        <w:rPr>
          <w:rFonts w:ascii="Georgia" w:hAnsi="Georgia" w:cs="Geeza Pro"/>
          <w:sz w:val="22"/>
          <w:szCs w:val="22"/>
        </w:rPr>
        <w:t xml:space="preserve"> </w:t>
      </w:r>
      <w:r w:rsidRPr="00EA7BFE">
        <w:rPr>
          <w:rFonts w:ascii="Georgia" w:hAnsi="Georgia"/>
          <w:sz w:val="22"/>
          <w:szCs w:val="22"/>
        </w:rPr>
        <w:t>be</w:t>
      </w:r>
      <w:r w:rsidRPr="00EA7BFE">
        <w:rPr>
          <w:rFonts w:ascii="Georgia" w:hAnsi="Georgia" w:cs="Geeza Pro"/>
          <w:sz w:val="22"/>
          <w:szCs w:val="22"/>
        </w:rPr>
        <w:t xml:space="preserve"> </w:t>
      </w:r>
      <w:r w:rsidRPr="00EA7BFE">
        <w:rPr>
          <w:rFonts w:ascii="Georgia" w:hAnsi="Georgia"/>
          <w:sz w:val="22"/>
          <w:szCs w:val="22"/>
        </w:rPr>
        <w:t>safely</w:t>
      </w:r>
      <w:r w:rsidRPr="00EA7BFE">
        <w:rPr>
          <w:rFonts w:ascii="Georgia" w:hAnsi="Georgia" w:cs="Geeza Pro"/>
          <w:sz w:val="22"/>
          <w:szCs w:val="22"/>
        </w:rPr>
        <w:t xml:space="preserve"> </w:t>
      </w:r>
      <w:r w:rsidRPr="00EA7BFE">
        <w:rPr>
          <w:rFonts w:ascii="Georgia" w:hAnsi="Georgia"/>
          <w:sz w:val="22"/>
          <w:szCs w:val="22"/>
        </w:rPr>
        <w:t>harnessed</w:t>
      </w:r>
      <w:r w:rsidRPr="00EA7BFE">
        <w:rPr>
          <w:rFonts w:ascii="Georgia" w:hAnsi="Georgia" w:cs="Geeza Pro"/>
          <w:sz w:val="22"/>
          <w:szCs w:val="22"/>
        </w:rPr>
        <w:t xml:space="preserve"> </w:t>
      </w:r>
      <w:r w:rsidRPr="00EA7BFE">
        <w:rPr>
          <w:rFonts w:ascii="Georgia" w:hAnsi="Georgia"/>
          <w:sz w:val="22"/>
          <w:szCs w:val="22"/>
        </w:rPr>
        <w:t>in</w:t>
      </w:r>
      <w:r w:rsidRPr="00EA7BFE">
        <w:rPr>
          <w:rFonts w:ascii="Georgia" w:hAnsi="Georgia" w:cs="Geeza Pro"/>
          <w:sz w:val="22"/>
          <w:szCs w:val="22"/>
        </w:rPr>
        <w:t xml:space="preserve"> </w:t>
      </w:r>
      <w:r w:rsidRPr="00EA7BFE">
        <w:rPr>
          <w:rFonts w:ascii="Georgia" w:hAnsi="Georgia"/>
          <w:sz w:val="22"/>
          <w:szCs w:val="22"/>
        </w:rPr>
        <w:t>the</w:t>
      </w:r>
      <w:r w:rsidRPr="00EA7BFE">
        <w:rPr>
          <w:rFonts w:ascii="Georgia" w:hAnsi="Georgia" w:cs="Geeza Pro"/>
          <w:sz w:val="22"/>
          <w:szCs w:val="22"/>
        </w:rPr>
        <w:t xml:space="preserve"> </w:t>
      </w:r>
      <w:r w:rsidRPr="00EA7BFE">
        <w:rPr>
          <w:rFonts w:ascii="Georgia" w:hAnsi="Georgia"/>
          <w:sz w:val="22"/>
          <w:szCs w:val="22"/>
        </w:rPr>
        <w:t>future</w:t>
      </w:r>
      <w:r w:rsidRPr="00EA7BFE">
        <w:rPr>
          <w:rFonts w:ascii="Georgia" w:hAnsi="Georgia" w:cs="Geeza Pro"/>
          <w:sz w:val="22"/>
          <w:szCs w:val="22"/>
        </w:rPr>
        <w:t xml:space="preserve">. </w:t>
      </w:r>
      <w:r w:rsidRPr="00EA7BFE">
        <w:rPr>
          <w:rFonts w:ascii="Georgia" w:hAnsi="Georgia"/>
          <w:sz w:val="22"/>
          <w:szCs w:val="22"/>
        </w:rPr>
        <w:t>What</w:t>
      </w:r>
      <w:r w:rsidRPr="00EA7BFE">
        <w:rPr>
          <w:rFonts w:ascii="Georgia" w:hAnsi="Georgia" w:cs="Geeza Pro"/>
          <w:sz w:val="22"/>
          <w:szCs w:val="22"/>
        </w:rPr>
        <w:t xml:space="preserve"> </w:t>
      </w:r>
      <w:r w:rsidRPr="00EA7BFE">
        <w:rPr>
          <w:rFonts w:ascii="Georgia" w:hAnsi="Georgia"/>
          <w:sz w:val="22"/>
          <w:szCs w:val="22"/>
        </w:rPr>
        <w:t>can</w:t>
      </w:r>
      <w:r w:rsidRPr="00EA7BFE">
        <w:rPr>
          <w:rFonts w:ascii="Georgia" w:hAnsi="Georgia" w:cs="Geeza Pro"/>
          <w:sz w:val="22"/>
          <w:szCs w:val="22"/>
        </w:rPr>
        <w:t xml:space="preserve"> </w:t>
      </w:r>
      <w:r w:rsidRPr="00EA7BFE">
        <w:rPr>
          <w:rFonts w:ascii="Georgia" w:hAnsi="Georgia"/>
          <w:sz w:val="22"/>
          <w:szCs w:val="22"/>
        </w:rPr>
        <w:t>be</w:t>
      </w:r>
      <w:r w:rsidRPr="00EA7BFE">
        <w:rPr>
          <w:rFonts w:ascii="Georgia" w:hAnsi="Georgia" w:cs="Geeza Pro"/>
          <w:sz w:val="22"/>
          <w:szCs w:val="22"/>
        </w:rPr>
        <w:t xml:space="preserve"> </w:t>
      </w:r>
      <w:r w:rsidRPr="00EA7BFE">
        <w:rPr>
          <w:rFonts w:ascii="Georgia" w:hAnsi="Georgia"/>
          <w:sz w:val="22"/>
          <w:szCs w:val="22"/>
        </w:rPr>
        <w:t>said</w:t>
      </w:r>
      <w:r w:rsidRPr="00EA7BFE">
        <w:rPr>
          <w:rFonts w:ascii="Georgia" w:hAnsi="Georgia" w:cs="Geeza Pro"/>
          <w:sz w:val="22"/>
          <w:szCs w:val="22"/>
        </w:rPr>
        <w:t xml:space="preserve"> </w:t>
      </w:r>
      <w:r w:rsidRPr="00EA7BFE">
        <w:rPr>
          <w:rFonts w:ascii="Georgia" w:hAnsi="Georgia"/>
          <w:sz w:val="22"/>
          <w:szCs w:val="22"/>
        </w:rPr>
        <w:t>is</w:t>
      </w:r>
      <w:r w:rsidRPr="00EA7BFE">
        <w:rPr>
          <w:rFonts w:ascii="Georgia" w:hAnsi="Georgia" w:cs="Geeza Pro"/>
          <w:sz w:val="22"/>
          <w:szCs w:val="22"/>
        </w:rPr>
        <w:t xml:space="preserve"> </w:t>
      </w:r>
      <w:r w:rsidRPr="00EA7BFE">
        <w:rPr>
          <w:rFonts w:ascii="Georgia" w:hAnsi="Georgia"/>
          <w:sz w:val="22"/>
          <w:szCs w:val="22"/>
        </w:rPr>
        <w:t>that</w:t>
      </w:r>
      <w:r w:rsidRPr="00EA7BFE">
        <w:rPr>
          <w:rFonts w:ascii="Georgia" w:hAnsi="Georgia" w:cs="Geeza Pro"/>
          <w:sz w:val="22"/>
          <w:szCs w:val="22"/>
        </w:rPr>
        <w:t xml:space="preserve"> </w:t>
      </w:r>
      <w:r w:rsidRPr="00EA7BFE">
        <w:rPr>
          <w:rFonts w:ascii="Georgia" w:hAnsi="Georgia"/>
          <w:sz w:val="22"/>
          <w:szCs w:val="22"/>
        </w:rPr>
        <w:t>the</w:t>
      </w:r>
      <w:r w:rsidRPr="00EA7BFE">
        <w:rPr>
          <w:rFonts w:ascii="Georgia" w:hAnsi="Georgia" w:cs="Geeza Pro"/>
          <w:sz w:val="22"/>
          <w:szCs w:val="22"/>
        </w:rPr>
        <w:t xml:space="preserve"> </w:t>
      </w:r>
      <w:r w:rsidRPr="00EA7BFE">
        <w:rPr>
          <w:rFonts w:ascii="Georgia" w:hAnsi="Georgia"/>
          <w:sz w:val="22"/>
          <w:szCs w:val="22"/>
        </w:rPr>
        <w:t>future</w:t>
      </w:r>
      <w:r w:rsidRPr="00EA7BFE">
        <w:rPr>
          <w:rFonts w:ascii="Georgia" w:hAnsi="Georgia" w:cs="Geeza Pro"/>
          <w:sz w:val="22"/>
          <w:szCs w:val="22"/>
        </w:rPr>
        <w:t xml:space="preserve"> </w:t>
      </w:r>
      <w:r w:rsidRPr="00EA7BFE">
        <w:rPr>
          <w:rFonts w:ascii="Georgia" w:hAnsi="Georgia"/>
          <w:sz w:val="22"/>
          <w:szCs w:val="22"/>
        </w:rPr>
        <w:t>of</w:t>
      </w:r>
      <w:r w:rsidRPr="00EA7BFE">
        <w:rPr>
          <w:rFonts w:ascii="Georgia" w:hAnsi="Georgia" w:cs="Geeza Pro"/>
          <w:sz w:val="22"/>
          <w:szCs w:val="22"/>
        </w:rPr>
        <w:t xml:space="preserve"> </w:t>
      </w:r>
      <w:r w:rsidRPr="00EA7BFE">
        <w:rPr>
          <w:rFonts w:ascii="Georgia" w:hAnsi="Georgia"/>
          <w:sz w:val="22"/>
          <w:szCs w:val="22"/>
        </w:rPr>
        <w:t>nuclear</w:t>
      </w:r>
      <w:r w:rsidRPr="00EA7BFE">
        <w:rPr>
          <w:rFonts w:ascii="Georgia" w:hAnsi="Georgia" w:cs="Geeza Pro"/>
          <w:sz w:val="22"/>
          <w:szCs w:val="22"/>
        </w:rPr>
        <w:t xml:space="preserve"> </w:t>
      </w:r>
      <w:r w:rsidRPr="00EA7BFE">
        <w:rPr>
          <w:rFonts w:ascii="Georgia" w:hAnsi="Georgia"/>
          <w:sz w:val="22"/>
          <w:szCs w:val="22"/>
        </w:rPr>
        <w:t>power</w:t>
      </w:r>
      <w:r w:rsidRPr="00EA7BFE">
        <w:rPr>
          <w:rFonts w:ascii="Georgia" w:hAnsi="Georgia" w:cs="Geeza Pro"/>
          <w:sz w:val="22"/>
          <w:szCs w:val="22"/>
        </w:rPr>
        <w:t xml:space="preserve"> </w:t>
      </w:r>
      <w:r w:rsidRPr="00EA7BFE">
        <w:rPr>
          <w:rFonts w:ascii="Georgia" w:hAnsi="Georgia"/>
          <w:sz w:val="22"/>
          <w:szCs w:val="22"/>
        </w:rPr>
        <w:t>in</w:t>
      </w:r>
      <w:r w:rsidRPr="00EA7BFE">
        <w:rPr>
          <w:rFonts w:ascii="Georgia" w:hAnsi="Georgia" w:cs="Geeza Pro"/>
          <w:sz w:val="22"/>
          <w:szCs w:val="22"/>
        </w:rPr>
        <w:t xml:space="preserve"> </w:t>
      </w:r>
      <w:r w:rsidRPr="00EA7BFE">
        <w:rPr>
          <w:rFonts w:ascii="Georgia" w:hAnsi="Georgia"/>
          <w:sz w:val="22"/>
          <w:szCs w:val="22"/>
        </w:rPr>
        <w:t>a</w:t>
      </w:r>
      <w:r w:rsidRPr="00EA7BFE">
        <w:rPr>
          <w:rFonts w:ascii="Georgia" w:hAnsi="Georgia" w:cs="Geeza Pro"/>
          <w:sz w:val="22"/>
          <w:szCs w:val="22"/>
        </w:rPr>
        <w:t xml:space="preserve"> </w:t>
      </w:r>
      <w:r w:rsidRPr="00EA7BFE">
        <w:rPr>
          <w:rFonts w:ascii="Georgia" w:hAnsi="Georgia"/>
          <w:sz w:val="22"/>
          <w:szCs w:val="22"/>
        </w:rPr>
        <w:t>socialist</w:t>
      </w:r>
      <w:r w:rsidRPr="00EA7BFE">
        <w:rPr>
          <w:rFonts w:ascii="Georgia" w:hAnsi="Georgia" w:cs="Geeza Pro"/>
          <w:sz w:val="22"/>
          <w:szCs w:val="22"/>
        </w:rPr>
        <w:t xml:space="preserve"> </w:t>
      </w:r>
      <w:r w:rsidRPr="00EA7BFE">
        <w:rPr>
          <w:rFonts w:ascii="Georgia" w:hAnsi="Georgia"/>
          <w:sz w:val="22"/>
          <w:szCs w:val="22"/>
        </w:rPr>
        <w:t>society</w:t>
      </w:r>
      <w:r w:rsidRPr="00EA7BFE">
        <w:rPr>
          <w:rFonts w:ascii="Georgia" w:hAnsi="Georgia" w:cs="Geeza Pro"/>
          <w:sz w:val="22"/>
          <w:szCs w:val="22"/>
        </w:rPr>
        <w:t xml:space="preserve"> </w:t>
      </w:r>
      <w:r w:rsidRPr="00EA7BFE">
        <w:rPr>
          <w:rFonts w:ascii="Georgia" w:hAnsi="Georgia"/>
          <w:sz w:val="22"/>
          <w:szCs w:val="22"/>
        </w:rPr>
        <w:t>will</w:t>
      </w:r>
      <w:r w:rsidRPr="00EA7BFE">
        <w:rPr>
          <w:rFonts w:ascii="Georgia" w:hAnsi="Georgia" w:cs="Geeza Pro"/>
          <w:sz w:val="22"/>
          <w:szCs w:val="22"/>
        </w:rPr>
        <w:t xml:space="preserve"> </w:t>
      </w:r>
      <w:r w:rsidRPr="00EA7BFE">
        <w:rPr>
          <w:rFonts w:ascii="Georgia" w:hAnsi="Georgia"/>
          <w:sz w:val="22"/>
          <w:szCs w:val="22"/>
        </w:rPr>
        <w:t>be</w:t>
      </w:r>
      <w:r w:rsidRPr="00EA7BFE">
        <w:rPr>
          <w:rFonts w:ascii="Georgia" w:hAnsi="Georgia" w:cs="Geeza Pro"/>
          <w:sz w:val="22"/>
          <w:szCs w:val="22"/>
        </w:rPr>
        <w:t xml:space="preserve"> </w:t>
      </w:r>
      <w:r w:rsidRPr="00EA7BFE">
        <w:rPr>
          <w:rFonts w:ascii="Georgia" w:hAnsi="Georgia"/>
          <w:sz w:val="22"/>
          <w:szCs w:val="22"/>
        </w:rPr>
        <w:t>a</w:t>
      </w:r>
      <w:r w:rsidRPr="00EA7BFE">
        <w:rPr>
          <w:rFonts w:ascii="Georgia" w:hAnsi="Georgia" w:cs="Geeza Pro"/>
          <w:sz w:val="22"/>
          <w:szCs w:val="22"/>
        </w:rPr>
        <w:t xml:space="preserve"> </w:t>
      </w:r>
      <w:r w:rsidRPr="00EA7BFE">
        <w:rPr>
          <w:rFonts w:ascii="Georgia" w:hAnsi="Georgia"/>
          <w:sz w:val="22"/>
          <w:szCs w:val="22"/>
        </w:rPr>
        <w:t>matter</w:t>
      </w:r>
      <w:r w:rsidRPr="00EA7BFE">
        <w:rPr>
          <w:rFonts w:ascii="Georgia" w:hAnsi="Georgia" w:cs="Geeza Pro"/>
          <w:sz w:val="22"/>
          <w:szCs w:val="22"/>
        </w:rPr>
        <w:t xml:space="preserve"> </w:t>
      </w:r>
      <w:r w:rsidRPr="00EA7BFE">
        <w:rPr>
          <w:rFonts w:ascii="Georgia" w:hAnsi="Georgia"/>
          <w:sz w:val="22"/>
          <w:szCs w:val="22"/>
        </w:rPr>
        <w:t>of</w:t>
      </w:r>
      <w:r w:rsidRPr="00EA7BFE">
        <w:rPr>
          <w:rFonts w:ascii="Georgia" w:hAnsi="Georgia" w:cs="Geeza Pro"/>
          <w:sz w:val="22"/>
          <w:szCs w:val="22"/>
        </w:rPr>
        <w:t xml:space="preserve"> </w:t>
      </w:r>
      <w:r w:rsidRPr="00EA7BFE">
        <w:rPr>
          <w:rFonts w:ascii="Georgia" w:hAnsi="Georgia"/>
          <w:sz w:val="22"/>
          <w:szCs w:val="22"/>
        </w:rPr>
        <w:t>rationally</w:t>
      </w:r>
      <w:r w:rsidRPr="00EA7BFE">
        <w:rPr>
          <w:rFonts w:ascii="Georgia" w:hAnsi="Georgia" w:cs="Geeza Pro"/>
          <w:sz w:val="22"/>
          <w:szCs w:val="22"/>
        </w:rPr>
        <w:t xml:space="preserve"> </w:t>
      </w:r>
      <w:r w:rsidRPr="00EA7BFE">
        <w:rPr>
          <w:rFonts w:ascii="Georgia" w:hAnsi="Georgia"/>
          <w:sz w:val="22"/>
          <w:szCs w:val="22"/>
        </w:rPr>
        <w:t>applying</w:t>
      </w:r>
      <w:r w:rsidRPr="00EA7BFE">
        <w:rPr>
          <w:rFonts w:ascii="Georgia" w:hAnsi="Georgia" w:cs="Geeza Pro"/>
          <w:sz w:val="22"/>
          <w:szCs w:val="22"/>
        </w:rPr>
        <w:t xml:space="preserve"> </w:t>
      </w:r>
      <w:r w:rsidRPr="00EA7BFE">
        <w:rPr>
          <w:rFonts w:ascii="Georgia" w:hAnsi="Georgia"/>
          <w:sz w:val="22"/>
          <w:szCs w:val="22"/>
        </w:rPr>
        <w:t>scientific</w:t>
      </w:r>
      <w:r w:rsidRPr="00EA7BFE">
        <w:rPr>
          <w:rFonts w:ascii="Georgia" w:hAnsi="Georgia" w:cs="Geeza Pro"/>
          <w:sz w:val="22"/>
          <w:szCs w:val="22"/>
        </w:rPr>
        <w:t xml:space="preserve"> </w:t>
      </w:r>
      <w:r w:rsidRPr="00EA7BFE">
        <w:rPr>
          <w:rFonts w:ascii="Georgia" w:hAnsi="Georgia"/>
          <w:sz w:val="22"/>
          <w:szCs w:val="22"/>
        </w:rPr>
        <w:t>know-how</w:t>
      </w:r>
      <w:r w:rsidRPr="00EA7BFE">
        <w:rPr>
          <w:rFonts w:ascii="Georgia" w:hAnsi="Georgia" w:cs="Geeza Pro"/>
          <w:sz w:val="22"/>
          <w:szCs w:val="22"/>
        </w:rPr>
        <w:t xml:space="preserve"> </w:t>
      </w:r>
      <w:r w:rsidRPr="00EA7BFE">
        <w:rPr>
          <w:rFonts w:ascii="Georgia" w:hAnsi="Georgia"/>
          <w:sz w:val="22"/>
          <w:szCs w:val="22"/>
        </w:rPr>
        <w:t>rather</w:t>
      </w:r>
      <w:r w:rsidRPr="00EA7BFE">
        <w:rPr>
          <w:rFonts w:ascii="Georgia" w:hAnsi="Georgia" w:cs="Geeza Pro"/>
          <w:sz w:val="22"/>
          <w:szCs w:val="22"/>
        </w:rPr>
        <w:t xml:space="preserve"> </w:t>
      </w:r>
      <w:r w:rsidRPr="00EA7BFE">
        <w:rPr>
          <w:rFonts w:ascii="Georgia" w:hAnsi="Georgia"/>
          <w:sz w:val="22"/>
          <w:szCs w:val="22"/>
        </w:rPr>
        <w:t>than</w:t>
      </w:r>
      <w:r w:rsidRPr="00EA7BFE">
        <w:rPr>
          <w:rFonts w:ascii="Georgia" w:hAnsi="Georgia" w:cs="Geeza Pro"/>
          <w:sz w:val="22"/>
          <w:szCs w:val="22"/>
        </w:rPr>
        <w:t xml:space="preserve"> </w:t>
      </w:r>
      <w:r w:rsidRPr="00EA7BFE">
        <w:rPr>
          <w:rFonts w:ascii="Georgia" w:hAnsi="Georgia"/>
          <w:sz w:val="22"/>
          <w:szCs w:val="22"/>
        </w:rPr>
        <w:t>a</w:t>
      </w:r>
      <w:r w:rsidRPr="00EA7BFE">
        <w:rPr>
          <w:rFonts w:ascii="Georgia" w:hAnsi="Georgia" w:cs="Geeza Pro"/>
          <w:sz w:val="22"/>
          <w:szCs w:val="22"/>
        </w:rPr>
        <w:t xml:space="preserve"> </w:t>
      </w:r>
      <w:r w:rsidRPr="00EA7BFE">
        <w:rPr>
          <w:rFonts w:ascii="Georgia" w:hAnsi="Georgia"/>
          <w:sz w:val="22"/>
          <w:szCs w:val="22"/>
        </w:rPr>
        <w:t>question</w:t>
      </w:r>
      <w:r w:rsidRPr="00EA7BFE">
        <w:rPr>
          <w:rFonts w:ascii="Georgia" w:hAnsi="Georgia" w:cs="Geeza Pro"/>
          <w:sz w:val="22"/>
          <w:szCs w:val="22"/>
        </w:rPr>
        <w:t xml:space="preserve"> </w:t>
      </w:r>
      <w:r w:rsidRPr="00EA7BFE">
        <w:rPr>
          <w:rFonts w:ascii="Georgia" w:hAnsi="Georgia"/>
          <w:sz w:val="22"/>
          <w:szCs w:val="22"/>
        </w:rPr>
        <w:t>hinging</w:t>
      </w:r>
      <w:r w:rsidRPr="00EA7BFE">
        <w:rPr>
          <w:rFonts w:ascii="Georgia" w:hAnsi="Georgia" w:cs="Geeza Pro"/>
          <w:sz w:val="22"/>
          <w:szCs w:val="22"/>
        </w:rPr>
        <w:t xml:space="preserve"> </w:t>
      </w:r>
      <w:r w:rsidRPr="00EA7BFE">
        <w:rPr>
          <w:rFonts w:ascii="Georgia" w:hAnsi="Georgia"/>
          <w:sz w:val="22"/>
          <w:szCs w:val="22"/>
        </w:rPr>
        <w:t>on</w:t>
      </w:r>
      <w:r w:rsidRPr="00EA7BFE">
        <w:rPr>
          <w:rFonts w:ascii="Georgia" w:hAnsi="Georgia" w:cs="Geeza Pro"/>
          <w:sz w:val="22"/>
          <w:szCs w:val="22"/>
        </w:rPr>
        <w:t xml:space="preserve"> </w:t>
      </w:r>
      <w:r w:rsidRPr="00EA7BFE">
        <w:rPr>
          <w:rFonts w:ascii="Georgia" w:hAnsi="Georgia"/>
          <w:sz w:val="22"/>
          <w:szCs w:val="22"/>
        </w:rPr>
        <w:t>the</w:t>
      </w:r>
      <w:r w:rsidRPr="00EA7BFE">
        <w:rPr>
          <w:rFonts w:ascii="Georgia" w:hAnsi="Georgia" w:cs="Geeza Pro"/>
          <w:sz w:val="22"/>
          <w:szCs w:val="22"/>
        </w:rPr>
        <w:t xml:space="preserve"> </w:t>
      </w:r>
      <w:r w:rsidRPr="00EA7BFE">
        <w:rPr>
          <w:rFonts w:ascii="Georgia" w:hAnsi="Georgia"/>
          <w:sz w:val="22"/>
          <w:szCs w:val="22"/>
        </w:rPr>
        <w:t>rate</w:t>
      </w:r>
      <w:r w:rsidRPr="00EA7BFE">
        <w:rPr>
          <w:rFonts w:ascii="Georgia" w:hAnsi="Georgia" w:cs="Geeza Pro"/>
          <w:sz w:val="22"/>
          <w:szCs w:val="22"/>
        </w:rPr>
        <w:t xml:space="preserve"> </w:t>
      </w:r>
      <w:r w:rsidRPr="00EA7BFE">
        <w:rPr>
          <w:rFonts w:ascii="Georgia" w:hAnsi="Georgia"/>
          <w:sz w:val="22"/>
          <w:szCs w:val="22"/>
        </w:rPr>
        <w:t>of</w:t>
      </w:r>
      <w:r w:rsidRPr="00EA7BFE">
        <w:rPr>
          <w:rFonts w:ascii="Georgia" w:hAnsi="Georgia" w:cs="Geeza Pro"/>
          <w:sz w:val="22"/>
          <w:szCs w:val="22"/>
        </w:rPr>
        <w:t xml:space="preserve"> </w:t>
      </w:r>
      <w:r w:rsidRPr="00EA7BFE">
        <w:rPr>
          <w:rFonts w:ascii="Georgia" w:hAnsi="Georgia"/>
          <w:sz w:val="22"/>
          <w:szCs w:val="22"/>
        </w:rPr>
        <w:t>profit</w:t>
      </w:r>
      <w:r w:rsidRPr="00EA7BFE">
        <w:rPr>
          <w:rFonts w:ascii="Georgia" w:hAnsi="Georgia" w:cs="Geeza Pro"/>
          <w:sz w:val="22"/>
          <w:szCs w:val="22"/>
        </w:rPr>
        <w:t xml:space="preserve">. </w:t>
      </w:r>
      <w:r w:rsidRPr="00EA7BFE">
        <w:rPr>
          <w:rFonts w:ascii="Georgia" w:hAnsi="Georgia"/>
          <w:sz w:val="22"/>
          <w:szCs w:val="22"/>
        </w:rPr>
        <w:t>Clearly,</w:t>
      </w:r>
      <w:r w:rsidRPr="00EA7BFE">
        <w:rPr>
          <w:rFonts w:ascii="Georgia" w:hAnsi="Georgia" w:cs="Geeza Pro"/>
          <w:sz w:val="22"/>
          <w:szCs w:val="22"/>
        </w:rPr>
        <w:t xml:space="preserve"> </w:t>
      </w:r>
      <w:r w:rsidRPr="00EA7BFE">
        <w:rPr>
          <w:rFonts w:ascii="Georgia" w:hAnsi="Georgia"/>
          <w:sz w:val="22"/>
          <w:szCs w:val="22"/>
        </w:rPr>
        <w:t>the</w:t>
      </w:r>
      <w:r w:rsidRPr="00EA7BFE">
        <w:rPr>
          <w:rFonts w:ascii="Georgia" w:hAnsi="Georgia" w:cs="Geeza Pro"/>
          <w:sz w:val="22"/>
          <w:szCs w:val="22"/>
        </w:rPr>
        <w:t xml:space="preserve"> </w:t>
      </w:r>
      <w:r w:rsidRPr="00EA7BFE">
        <w:rPr>
          <w:rFonts w:ascii="Georgia" w:hAnsi="Georgia"/>
          <w:sz w:val="22"/>
          <w:szCs w:val="22"/>
        </w:rPr>
        <w:t>socialist</w:t>
      </w:r>
      <w:r w:rsidRPr="00EA7BFE">
        <w:rPr>
          <w:rFonts w:ascii="Georgia" w:hAnsi="Georgia" w:cs="Geeza Pro"/>
          <w:sz w:val="22"/>
          <w:szCs w:val="22"/>
        </w:rPr>
        <w:t xml:space="preserve"> </w:t>
      </w:r>
      <w:r w:rsidRPr="00EA7BFE">
        <w:rPr>
          <w:rFonts w:ascii="Georgia" w:hAnsi="Georgia"/>
          <w:sz w:val="22"/>
          <w:szCs w:val="22"/>
        </w:rPr>
        <w:t>perspective</w:t>
      </w:r>
      <w:r w:rsidRPr="00EA7BFE">
        <w:rPr>
          <w:rFonts w:ascii="Georgia" w:hAnsi="Georgia" w:cs="Geeza Pro"/>
          <w:sz w:val="22"/>
          <w:szCs w:val="22"/>
        </w:rPr>
        <w:t xml:space="preserve"> </w:t>
      </w:r>
      <w:r w:rsidRPr="00EA7BFE">
        <w:rPr>
          <w:rFonts w:ascii="Georgia" w:hAnsi="Georgia"/>
          <w:sz w:val="22"/>
          <w:szCs w:val="22"/>
        </w:rPr>
        <w:t>has</w:t>
      </w:r>
      <w:r w:rsidRPr="00EA7BFE">
        <w:rPr>
          <w:rFonts w:ascii="Georgia" w:hAnsi="Georgia" w:cs="Geeza Pro"/>
          <w:sz w:val="22"/>
          <w:szCs w:val="22"/>
        </w:rPr>
        <w:t xml:space="preserve"> </w:t>
      </w:r>
      <w:r w:rsidRPr="00EA7BFE">
        <w:rPr>
          <w:rFonts w:ascii="Georgia" w:hAnsi="Georgia"/>
          <w:sz w:val="22"/>
          <w:szCs w:val="22"/>
        </w:rPr>
        <w:t>thus</w:t>
      </w:r>
      <w:r w:rsidRPr="00EA7BFE">
        <w:rPr>
          <w:rFonts w:ascii="Georgia" w:hAnsi="Georgia" w:cs="Geeza Pro"/>
          <w:sz w:val="22"/>
          <w:szCs w:val="22"/>
        </w:rPr>
        <w:t xml:space="preserve"> </w:t>
      </w:r>
      <w:r w:rsidRPr="00EA7BFE">
        <w:rPr>
          <w:rFonts w:ascii="Georgia" w:hAnsi="Georgia"/>
          <w:sz w:val="22"/>
          <w:szCs w:val="22"/>
        </w:rPr>
        <w:t>far</w:t>
      </w:r>
      <w:r w:rsidRPr="00EA7BFE">
        <w:rPr>
          <w:rFonts w:ascii="Georgia" w:hAnsi="Georgia" w:cs="Geeza Pro"/>
          <w:sz w:val="22"/>
          <w:szCs w:val="22"/>
        </w:rPr>
        <w:t xml:space="preserve"> </w:t>
      </w:r>
      <w:r w:rsidRPr="00EA7BFE">
        <w:rPr>
          <w:rFonts w:ascii="Georgia" w:hAnsi="Georgia"/>
          <w:sz w:val="22"/>
          <w:szCs w:val="22"/>
        </w:rPr>
        <w:t>failed</w:t>
      </w:r>
      <w:r w:rsidRPr="00EA7BFE">
        <w:rPr>
          <w:rFonts w:ascii="Georgia" w:hAnsi="Georgia" w:cs="Geeza Pro"/>
          <w:sz w:val="22"/>
          <w:szCs w:val="22"/>
        </w:rPr>
        <w:t xml:space="preserve"> </w:t>
      </w:r>
      <w:r w:rsidRPr="00EA7BFE">
        <w:rPr>
          <w:rFonts w:ascii="Georgia" w:hAnsi="Georgia"/>
          <w:sz w:val="22"/>
          <w:szCs w:val="22"/>
        </w:rPr>
        <w:t>to</w:t>
      </w:r>
      <w:r w:rsidRPr="00EA7BFE">
        <w:rPr>
          <w:rFonts w:ascii="Georgia" w:hAnsi="Georgia" w:cs="Geeza Pro"/>
          <w:sz w:val="22"/>
          <w:szCs w:val="22"/>
        </w:rPr>
        <w:t xml:space="preserve"> </w:t>
      </w:r>
      <w:r w:rsidRPr="00EA7BFE">
        <w:rPr>
          <w:rFonts w:ascii="Georgia" w:hAnsi="Georgia"/>
          <w:sz w:val="22"/>
          <w:szCs w:val="22"/>
        </w:rPr>
        <w:t>impress</w:t>
      </w:r>
      <w:r w:rsidRPr="00EA7BFE">
        <w:rPr>
          <w:rFonts w:ascii="Georgia" w:hAnsi="Georgia" w:cs="Geeza Pro"/>
          <w:sz w:val="22"/>
          <w:szCs w:val="22"/>
        </w:rPr>
        <w:t xml:space="preserve"> </w:t>
      </w:r>
      <w:r w:rsidRPr="00EA7BFE">
        <w:rPr>
          <w:rFonts w:ascii="Georgia" w:hAnsi="Georgia"/>
          <w:sz w:val="22"/>
          <w:szCs w:val="22"/>
        </w:rPr>
        <w:t>itself</w:t>
      </w:r>
      <w:r w:rsidRPr="00EA7BFE">
        <w:rPr>
          <w:rFonts w:ascii="Georgia" w:hAnsi="Georgia" w:cs="Geeza Pro"/>
          <w:sz w:val="22"/>
          <w:szCs w:val="22"/>
        </w:rPr>
        <w:t xml:space="preserve"> </w:t>
      </w:r>
      <w:r w:rsidRPr="00EA7BFE">
        <w:rPr>
          <w:rFonts w:ascii="Georgia" w:hAnsi="Georgia"/>
          <w:sz w:val="22"/>
          <w:szCs w:val="22"/>
        </w:rPr>
        <w:t>on</w:t>
      </w:r>
      <w:r w:rsidRPr="00EA7BFE">
        <w:rPr>
          <w:rFonts w:ascii="Georgia" w:hAnsi="Georgia" w:cs="Geeza Pro"/>
          <w:sz w:val="22"/>
          <w:szCs w:val="22"/>
        </w:rPr>
        <w:t xml:space="preserve"> </w:t>
      </w:r>
      <w:r w:rsidRPr="00EA7BFE">
        <w:rPr>
          <w:rFonts w:ascii="Georgia" w:hAnsi="Georgia"/>
          <w:sz w:val="22"/>
          <w:szCs w:val="22"/>
        </w:rPr>
        <w:t>the</w:t>
      </w:r>
      <w:r w:rsidRPr="00EA7BFE">
        <w:rPr>
          <w:rFonts w:ascii="Georgia" w:hAnsi="Georgia" w:cs="Geeza Pro"/>
          <w:sz w:val="22"/>
          <w:szCs w:val="22"/>
        </w:rPr>
        <w:t xml:space="preserve"> </w:t>
      </w:r>
      <w:r w:rsidRPr="00EA7BFE">
        <w:rPr>
          <w:rFonts w:ascii="Georgia" w:hAnsi="Georgia"/>
          <w:sz w:val="22"/>
          <w:szCs w:val="22"/>
        </w:rPr>
        <w:t>antinuclear</w:t>
      </w:r>
      <w:r w:rsidRPr="00EA7BFE">
        <w:rPr>
          <w:rFonts w:ascii="Georgia" w:hAnsi="Georgia" w:cs="Geeza Pro"/>
          <w:sz w:val="22"/>
          <w:szCs w:val="22"/>
        </w:rPr>
        <w:t xml:space="preserve"> </w:t>
      </w:r>
      <w:r w:rsidRPr="00EA7BFE">
        <w:rPr>
          <w:rFonts w:ascii="Georgia" w:hAnsi="Georgia"/>
          <w:sz w:val="22"/>
          <w:szCs w:val="22"/>
        </w:rPr>
        <w:t>movement</w:t>
      </w:r>
      <w:r w:rsidRPr="00EA7BFE">
        <w:rPr>
          <w:rFonts w:ascii="Georgia" w:hAnsi="Georgia" w:cs="Geeza Pro"/>
          <w:sz w:val="22"/>
          <w:szCs w:val="22"/>
        </w:rPr>
        <w:t xml:space="preserve">. </w:t>
      </w:r>
      <w:r w:rsidRPr="00EA7BFE">
        <w:rPr>
          <w:rFonts w:ascii="Georgia" w:hAnsi="Georgia"/>
          <w:sz w:val="22"/>
          <w:szCs w:val="22"/>
        </w:rPr>
        <w:t>This</w:t>
      </w:r>
      <w:r w:rsidRPr="00EA7BFE">
        <w:rPr>
          <w:rFonts w:ascii="Georgia" w:hAnsi="Georgia" w:cs="Geeza Pro"/>
          <w:sz w:val="22"/>
          <w:szCs w:val="22"/>
        </w:rPr>
        <w:t xml:space="preserve"> </w:t>
      </w:r>
      <w:r w:rsidRPr="00EA7BFE">
        <w:rPr>
          <w:rFonts w:ascii="Georgia" w:hAnsi="Georgia"/>
          <w:sz w:val="22"/>
          <w:szCs w:val="22"/>
        </w:rPr>
        <w:t>movement</w:t>
      </w:r>
      <w:r w:rsidRPr="00EA7BFE">
        <w:rPr>
          <w:rFonts w:ascii="Georgia" w:hAnsi="Georgia" w:cs="Geeza Pro"/>
          <w:sz w:val="22"/>
          <w:szCs w:val="22"/>
        </w:rPr>
        <w:t xml:space="preserve"> </w:t>
      </w:r>
      <w:r w:rsidRPr="00EA7BFE">
        <w:rPr>
          <w:rFonts w:ascii="Georgia" w:hAnsi="Georgia"/>
          <w:sz w:val="22"/>
          <w:szCs w:val="22"/>
        </w:rPr>
        <w:t>continues</w:t>
      </w:r>
      <w:r w:rsidRPr="00EA7BFE">
        <w:rPr>
          <w:rFonts w:ascii="Georgia" w:hAnsi="Georgia" w:cs="Geeza Pro"/>
          <w:sz w:val="22"/>
          <w:szCs w:val="22"/>
        </w:rPr>
        <w:t xml:space="preserve"> </w:t>
      </w:r>
      <w:r w:rsidRPr="00EA7BFE">
        <w:rPr>
          <w:rFonts w:ascii="Georgia" w:hAnsi="Georgia"/>
          <w:sz w:val="22"/>
          <w:szCs w:val="22"/>
        </w:rPr>
        <w:t>to</w:t>
      </w:r>
      <w:r w:rsidRPr="00EA7BFE">
        <w:rPr>
          <w:rFonts w:ascii="Georgia" w:hAnsi="Georgia" w:cs="Geeza Pro"/>
          <w:sz w:val="22"/>
          <w:szCs w:val="22"/>
        </w:rPr>
        <w:t xml:space="preserve"> </w:t>
      </w:r>
      <w:r w:rsidRPr="00EA7BFE">
        <w:rPr>
          <w:rFonts w:ascii="Georgia" w:hAnsi="Georgia"/>
          <w:sz w:val="22"/>
          <w:szCs w:val="22"/>
        </w:rPr>
        <w:t>be</w:t>
      </w:r>
      <w:r w:rsidRPr="00EA7BFE">
        <w:rPr>
          <w:rFonts w:ascii="Georgia" w:hAnsi="Georgia" w:cs="Geeza Pro"/>
          <w:sz w:val="22"/>
          <w:szCs w:val="22"/>
        </w:rPr>
        <w:t xml:space="preserve"> </w:t>
      </w:r>
      <w:r w:rsidRPr="00EA7BFE">
        <w:rPr>
          <w:rFonts w:ascii="Georgia" w:hAnsi="Georgia"/>
          <w:sz w:val="22"/>
          <w:szCs w:val="22"/>
        </w:rPr>
        <w:t>dominated</w:t>
      </w:r>
      <w:r w:rsidRPr="00EA7BFE">
        <w:rPr>
          <w:rFonts w:ascii="Georgia" w:hAnsi="Georgia" w:cs="Geeza Pro"/>
          <w:sz w:val="22"/>
          <w:szCs w:val="22"/>
        </w:rPr>
        <w:t xml:space="preserve"> </w:t>
      </w:r>
      <w:r w:rsidRPr="00EA7BFE">
        <w:rPr>
          <w:rFonts w:ascii="Georgia" w:hAnsi="Georgia"/>
          <w:sz w:val="22"/>
          <w:szCs w:val="22"/>
        </w:rPr>
        <w:t>by</w:t>
      </w:r>
      <w:r w:rsidRPr="00EA7BFE">
        <w:rPr>
          <w:rFonts w:ascii="Georgia" w:hAnsi="Georgia" w:cs="Geeza Pro"/>
          <w:sz w:val="22"/>
          <w:szCs w:val="22"/>
        </w:rPr>
        <w:t xml:space="preserve"> </w:t>
      </w:r>
      <w:r w:rsidRPr="00EA7BFE">
        <w:rPr>
          <w:rFonts w:ascii="Georgia" w:hAnsi="Georgia"/>
          <w:sz w:val="22"/>
          <w:szCs w:val="22"/>
        </w:rPr>
        <w:t>antitechnology</w:t>
      </w:r>
      <w:r w:rsidRPr="00EA7BFE">
        <w:rPr>
          <w:rFonts w:ascii="Georgia" w:hAnsi="Georgia" w:cs="Geeza Pro"/>
          <w:sz w:val="22"/>
          <w:szCs w:val="22"/>
        </w:rPr>
        <w:t xml:space="preserve"> </w:t>
      </w:r>
      <w:r w:rsidRPr="00EA7BFE">
        <w:rPr>
          <w:rFonts w:ascii="Georgia" w:hAnsi="Georgia"/>
          <w:sz w:val="22"/>
          <w:szCs w:val="22"/>
        </w:rPr>
        <w:t>currents,</w:t>
      </w:r>
      <w:r w:rsidRPr="00EA7BFE">
        <w:rPr>
          <w:rFonts w:ascii="Georgia" w:hAnsi="Georgia" w:cs="Geeza Pro"/>
          <w:sz w:val="22"/>
          <w:szCs w:val="22"/>
        </w:rPr>
        <w:t xml:space="preserve"> </w:t>
      </w:r>
      <w:r w:rsidRPr="00EA7BFE">
        <w:rPr>
          <w:rFonts w:ascii="Georgia" w:hAnsi="Georgia"/>
          <w:sz w:val="22"/>
          <w:szCs w:val="22"/>
        </w:rPr>
        <w:t>apolitical</w:t>
      </w:r>
      <w:r w:rsidRPr="00EA7BFE">
        <w:rPr>
          <w:rFonts w:ascii="Georgia" w:hAnsi="Georgia" w:cs="Geeza Pro"/>
          <w:sz w:val="22"/>
          <w:szCs w:val="22"/>
        </w:rPr>
        <w:t xml:space="preserve"> </w:t>
      </w:r>
      <w:r w:rsidRPr="00EA7BFE">
        <w:rPr>
          <w:rFonts w:ascii="Georgia" w:hAnsi="Georgia"/>
          <w:sz w:val="22"/>
          <w:szCs w:val="22"/>
        </w:rPr>
        <w:t>opponents</w:t>
      </w:r>
      <w:r w:rsidRPr="00EA7BFE">
        <w:rPr>
          <w:rFonts w:ascii="Georgia" w:hAnsi="Georgia" w:cs="Geeza Pro"/>
          <w:sz w:val="22"/>
          <w:szCs w:val="22"/>
        </w:rPr>
        <w:t xml:space="preserve"> </w:t>
      </w:r>
      <w:r w:rsidRPr="00EA7BFE">
        <w:rPr>
          <w:rFonts w:ascii="Georgia" w:hAnsi="Georgia"/>
          <w:sz w:val="22"/>
          <w:szCs w:val="22"/>
        </w:rPr>
        <w:t>of</w:t>
      </w:r>
      <w:r w:rsidRPr="00EA7BFE">
        <w:rPr>
          <w:rFonts w:ascii="Georgia" w:hAnsi="Georgia" w:cs="Geeza Pro"/>
          <w:sz w:val="22"/>
          <w:szCs w:val="22"/>
        </w:rPr>
        <w:t xml:space="preserve"> </w:t>
      </w:r>
      <w:r w:rsidRPr="00EA7BFE">
        <w:rPr>
          <w:rFonts w:ascii="Georgia" w:hAnsi="Georgia"/>
          <w:sz w:val="22"/>
          <w:szCs w:val="22"/>
        </w:rPr>
        <w:t>nuclear</w:t>
      </w:r>
      <w:r w:rsidRPr="00EA7BFE">
        <w:rPr>
          <w:rFonts w:ascii="Georgia" w:hAnsi="Georgia" w:cs="Geeza Pro"/>
          <w:sz w:val="22"/>
          <w:szCs w:val="22"/>
        </w:rPr>
        <w:t xml:space="preserve"> </w:t>
      </w:r>
      <w:r w:rsidRPr="00EA7BFE">
        <w:rPr>
          <w:rFonts w:ascii="Georgia" w:hAnsi="Georgia"/>
          <w:sz w:val="22"/>
          <w:szCs w:val="22"/>
        </w:rPr>
        <w:t>technology,</w:t>
      </w:r>
      <w:r w:rsidRPr="00EA7BFE">
        <w:rPr>
          <w:rFonts w:ascii="Georgia" w:hAnsi="Georgia" w:cs="Geeza Pro"/>
          <w:sz w:val="22"/>
          <w:szCs w:val="22"/>
        </w:rPr>
        <w:t xml:space="preserve"> </w:t>
      </w:r>
      <w:r w:rsidRPr="00EA7BFE">
        <w:rPr>
          <w:rFonts w:ascii="Georgia" w:hAnsi="Georgia"/>
          <w:sz w:val="22"/>
          <w:szCs w:val="22"/>
        </w:rPr>
        <w:t>and</w:t>
      </w:r>
      <w:r w:rsidRPr="00EA7BFE">
        <w:rPr>
          <w:rFonts w:ascii="Georgia" w:hAnsi="Georgia" w:cs="Geeza Pro"/>
          <w:sz w:val="22"/>
          <w:szCs w:val="22"/>
        </w:rPr>
        <w:t xml:space="preserve"> </w:t>
      </w:r>
      <w:r w:rsidRPr="00EA7BFE">
        <w:rPr>
          <w:rFonts w:ascii="Georgia" w:hAnsi="Georgia"/>
          <w:sz w:val="22"/>
          <w:szCs w:val="22"/>
        </w:rPr>
        <w:t>capitalist</w:t>
      </w:r>
      <w:r w:rsidRPr="00EA7BFE">
        <w:rPr>
          <w:rFonts w:ascii="Georgia" w:hAnsi="Georgia" w:cs="Geeza Pro"/>
          <w:sz w:val="22"/>
          <w:szCs w:val="22"/>
        </w:rPr>
        <w:t xml:space="preserve"> </w:t>
      </w:r>
      <w:r w:rsidRPr="00EA7BFE">
        <w:rPr>
          <w:rFonts w:ascii="Georgia" w:hAnsi="Georgia"/>
          <w:sz w:val="22"/>
          <w:szCs w:val="22"/>
        </w:rPr>
        <w:t>politicians</w:t>
      </w:r>
      <w:r w:rsidRPr="00EA7BFE">
        <w:rPr>
          <w:rFonts w:ascii="Georgia" w:hAnsi="Georgia" w:cs="Geeza Pro"/>
          <w:sz w:val="22"/>
          <w:szCs w:val="22"/>
        </w:rPr>
        <w:t xml:space="preserve"> </w:t>
      </w:r>
      <w:r w:rsidRPr="00EA7BFE">
        <w:rPr>
          <w:rFonts w:ascii="Georgia" w:hAnsi="Georgia"/>
          <w:sz w:val="22"/>
          <w:szCs w:val="22"/>
        </w:rPr>
        <w:t>and</w:t>
      </w:r>
      <w:r w:rsidRPr="00EA7BFE">
        <w:rPr>
          <w:rFonts w:ascii="Georgia" w:hAnsi="Georgia" w:cs="Geeza Pro"/>
          <w:sz w:val="22"/>
          <w:szCs w:val="22"/>
        </w:rPr>
        <w:t xml:space="preserve"> </w:t>
      </w:r>
      <w:r w:rsidRPr="00EA7BFE">
        <w:rPr>
          <w:rFonts w:ascii="Georgia" w:hAnsi="Georgia"/>
          <w:sz w:val="22"/>
          <w:szCs w:val="22"/>
        </w:rPr>
        <w:t>other</w:t>
      </w:r>
      <w:r w:rsidRPr="00EA7BFE">
        <w:rPr>
          <w:rFonts w:ascii="Georgia" w:hAnsi="Georgia" w:cs="Geeza Pro"/>
          <w:sz w:val="22"/>
          <w:szCs w:val="22"/>
        </w:rPr>
        <w:t xml:space="preserve"> </w:t>
      </w:r>
      <w:r w:rsidRPr="00EA7BFE">
        <w:rPr>
          <w:rFonts w:ascii="Georgia" w:hAnsi="Georgia"/>
          <w:sz w:val="22"/>
          <w:szCs w:val="22"/>
        </w:rPr>
        <w:t>liberal</w:t>
      </w:r>
      <w:r w:rsidRPr="00EA7BFE">
        <w:rPr>
          <w:rFonts w:ascii="Georgia" w:hAnsi="Georgia" w:cs="Geeza Pro"/>
          <w:sz w:val="22"/>
          <w:szCs w:val="22"/>
        </w:rPr>
        <w:t xml:space="preserve"> </w:t>
      </w:r>
      <w:r w:rsidRPr="00EA7BFE">
        <w:rPr>
          <w:rFonts w:ascii="Georgia" w:hAnsi="Georgia"/>
          <w:sz w:val="22"/>
          <w:szCs w:val="22"/>
        </w:rPr>
        <w:t>reformers</w:t>
      </w:r>
      <w:r w:rsidRPr="00EA7BFE">
        <w:rPr>
          <w:rFonts w:ascii="Georgia" w:hAnsi="Georgia" w:cs="Geeza Pro"/>
          <w:sz w:val="22"/>
          <w:szCs w:val="22"/>
        </w:rPr>
        <w:t xml:space="preserve">. </w:t>
      </w:r>
      <w:r w:rsidRPr="00EA7BFE">
        <w:rPr>
          <w:rFonts w:ascii="Georgia" w:hAnsi="Georgia"/>
          <w:sz w:val="22"/>
          <w:szCs w:val="22"/>
        </w:rPr>
        <w:t>Responsibility</w:t>
      </w:r>
      <w:r w:rsidRPr="00EA7BFE">
        <w:rPr>
          <w:rFonts w:ascii="Georgia" w:hAnsi="Georgia" w:cs="Geeza Pro"/>
          <w:sz w:val="22"/>
          <w:szCs w:val="22"/>
        </w:rPr>
        <w:t xml:space="preserve"> </w:t>
      </w:r>
      <w:r w:rsidRPr="00EA7BFE">
        <w:rPr>
          <w:rFonts w:ascii="Georgia" w:hAnsi="Georgia"/>
          <w:sz w:val="22"/>
          <w:szCs w:val="22"/>
        </w:rPr>
        <w:t>for</w:t>
      </w:r>
      <w:r w:rsidRPr="00EA7BFE">
        <w:rPr>
          <w:rFonts w:ascii="Georgia" w:hAnsi="Georgia" w:cs="Geeza Pro"/>
          <w:sz w:val="22"/>
          <w:szCs w:val="22"/>
        </w:rPr>
        <w:t xml:space="preserve"> </w:t>
      </w:r>
      <w:r w:rsidRPr="00EA7BFE">
        <w:rPr>
          <w:rFonts w:ascii="Georgia" w:hAnsi="Georgia"/>
          <w:sz w:val="22"/>
          <w:szCs w:val="22"/>
        </w:rPr>
        <w:t>this</w:t>
      </w:r>
      <w:r w:rsidRPr="00EA7BFE">
        <w:rPr>
          <w:rFonts w:ascii="Georgia" w:hAnsi="Georgia" w:cs="Geeza Pro"/>
          <w:sz w:val="22"/>
          <w:szCs w:val="22"/>
        </w:rPr>
        <w:t xml:space="preserve"> </w:t>
      </w:r>
      <w:r w:rsidRPr="00EA7BFE">
        <w:rPr>
          <w:rFonts w:ascii="Georgia" w:hAnsi="Georgia"/>
          <w:sz w:val="22"/>
          <w:szCs w:val="22"/>
        </w:rPr>
        <w:t>situation</w:t>
      </w:r>
      <w:r w:rsidRPr="00EA7BFE">
        <w:rPr>
          <w:rFonts w:ascii="Georgia" w:hAnsi="Georgia" w:cs="Geeza Pro"/>
          <w:sz w:val="22"/>
          <w:szCs w:val="22"/>
        </w:rPr>
        <w:t xml:space="preserve"> </w:t>
      </w:r>
      <w:r w:rsidRPr="00EA7BFE">
        <w:rPr>
          <w:rFonts w:ascii="Georgia" w:hAnsi="Georgia"/>
          <w:sz w:val="22"/>
          <w:szCs w:val="22"/>
        </w:rPr>
        <w:t>lies,</w:t>
      </w:r>
      <w:r w:rsidRPr="00EA7BFE">
        <w:rPr>
          <w:rFonts w:ascii="Georgia" w:hAnsi="Georgia" w:cs="Geeza Pro"/>
          <w:sz w:val="22"/>
          <w:szCs w:val="22"/>
        </w:rPr>
        <w:t xml:space="preserve"> </w:t>
      </w:r>
      <w:r w:rsidRPr="00EA7BFE">
        <w:rPr>
          <w:rFonts w:ascii="Georgia" w:hAnsi="Georgia"/>
          <w:sz w:val="22"/>
          <w:szCs w:val="22"/>
        </w:rPr>
        <w:t>in</w:t>
      </w:r>
      <w:r w:rsidRPr="00EA7BFE">
        <w:rPr>
          <w:rFonts w:ascii="Georgia" w:hAnsi="Georgia" w:cs="Geeza Pro"/>
          <w:sz w:val="22"/>
          <w:szCs w:val="22"/>
        </w:rPr>
        <w:t xml:space="preserve"> </w:t>
      </w:r>
      <w:r w:rsidRPr="00EA7BFE">
        <w:rPr>
          <w:rFonts w:ascii="Georgia" w:hAnsi="Georgia"/>
          <w:sz w:val="22"/>
          <w:szCs w:val="22"/>
        </w:rPr>
        <w:t>part,</w:t>
      </w:r>
      <w:r w:rsidRPr="00EA7BFE">
        <w:rPr>
          <w:rFonts w:ascii="Georgia" w:hAnsi="Georgia" w:cs="Geeza Pro"/>
          <w:sz w:val="22"/>
          <w:szCs w:val="22"/>
        </w:rPr>
        <w:t xml:space="preserve"> </w:t>
      </w:r>
      <w:r w:rsidRPr="00EA7BFE">
        <w:rPr>
          <w:rFonts w:ascii="Georgia" w:hAnsi="Georgia"/>
          <w:sz w:val="22"/>
          <w:szCs w:val="22"/>
        </w:rPr>
        <w:t>with</w:t>
      </w:r>
      <w:r w:rsidRPr="00EA7BFE">
        <w:rPr>
          <w:rFonts w:ascii="Georgia" w:hAnsi="Georgia" w:cs="Geeza Pro"/>
          <w:sz w:val="22"/>
          <w:szCs w:val="22"/>
        </w:rPr>
        <w:t xml:space="preserve"> </w:t>
      </w:r>
      <w:r w:rsidRPr="00EA7BFE">
        <w:rPr>
          <w:rFonts w:ascii="Georgia" w:hAnsi="Georgia"/>
          <w:sz w:val="22"/>
          <w:szCs w:val="22"/>
        </w:rPr>
        <w:t>groups</w:t>
      </w:r>
      <w:r w:rsidRPr="00EA7BFE">
        <w:rPr>
          <w:rFonts w:ascii="Georgia" w:hAnsi="Georgia" w:cs="Geeza Pro"/>
          <w:sz w:val="22"/>
          <w:szCs w:val="22"/>
        </w:rPr>
        <w:t xml:space="preserve"> </w:t>
      </w:r>
      <w:r w:rsidRPr="00EA7BFE">
        <w:rPr>
          <w:rFonts w:ascii="Georgia" w:hAnsi="Georgia"/>
          <w:sz w:val="22"/>
          <w:szCs w:val="22"/>
        </w:rPr>
        <w:t>on</w:t>
      </w:r>
      <w:r w:rsidRPr="00EA7BFE">
        <w:rPr>
          <w:rFonts w:ascii="Georgia" w:hAnsi="Georgia" w:cs="Geeza Pro"/>
          <w:sz w:val="22"/>
          <w:szCs w:val="22"/>
        </w:rPr>
        <w:t xml:space="preserve"> </w:t>
      </w:r>
      <w:r w:rsidRPr="00EA7BFE">
        <w:rPr>
          <w:rFonts w:ascii="Georgia" w:hAnsi="Georgia"/>
          <w:sz w:val="22"/>
          <w:szCs w:val="22"/>
        </w:rPr>
        <w:t>the</w:t>
      </w:r>
      <w:r w:rsidRPr="00EA7BFE">
        <w:rPr>
          <w:rFonts w:ascii="Georgia" w:hAnsi="Georgia" w:cs="Geeza Pro"/>
          <w:sz w:val="22"/>
          <w:szCs w:val="22"/>
        </w:rPr>
        <w:t xml:space="preserve"> </w:t>
      </w:r>
      <w:r w:rsidRPr="00EA7BFE">
        <w:rPr>
          <w:rFonts w:ascii="Georgia" w:hAnsi="Georgia"/>
          <w:sz w:val="22"/>
          <w:szCs w:val="22"/>
        </w:rPr>
        <w:t>left</w:t>
      </w:r>
      <w:r w:rsidRPr="00EA7BFE">
        <w:rPr>
          <w:rFonts w:ascii="Georgia" w:hAnsi="Georgia" w:cs="Geeza Pro"/>
          <w:sz w:val="22"/>
          <w:szCs w:val="22"/>
        </w:rPr>
        <w:t xml:space="preserve"> </w:t>
      </w:r>
      <w:r w:rsidRPr="00EA7BFE">
        <w:rPr>
          <w:rFonts w:ascii="Georgia" w:hAnsi="Georgia"/>
          <w:sz w:val="22"/>
          <w:szCs w:val="22"/>
        </w:rPr>
        <w:t>which</w:t>
      </w:r>
      <w:r w:rsidRPr="00EA7BFE">
        <w:rPr>
          <w:rFonts w:ascii="Georgia" w:hAnsi="Georgia" w:cs="Geeza Pro"/>
          <w:sz w:val="22"/>
          <w:szCs w:val="22"/>
        </w:rPr>
        <w:t xml:space="preserve"> </w:t>
      </w:r>
      <w:r w:rsidRPr="00EA7BFE">
        <w:rPr>
          <w:rFonts w:ascii="Georgia" w:hAnsi="Georgia"/>
          <w:sz w:val="22"/>
          <w:szCs w:val="22"/>
        </w:rPr>
        <w:t>have</w:t>
      </w:r>
      <w:r w:rsidRPr="00EA7BFE">
        <w:rPr>
          <w:rFonts w:ascii="Georgia" w:hAnsi="Georgia" w:cs="Geeza Pro"/>
          <w:sz w:val="22"/>
          <w:szCs w:val="22"/>
        </w:rPr>
        <w:t xml:space="preserve"> </w:t>
      </w:r>
      <w:r w:rsidRPr="00EA7BFE">
        <w:rPr>
          <w:rFonts w:ascii="Georgia" w:hAnsi="Georgia"/>
          <w:sz w:val="22"/>
          <w:szCs w:val="22"/>
        </w:rPr>
        <w:t>failed</w:t>
      </w:r>
      <w:r w:rsidRPr="00EA7BFE">
        <w:rPr>
          <w:rFonts w:ascii="Georgia" w:hAnsi="Georgia" w:cs="Geeza Pro"/>
          <w:sz w:val="22"/>
          <w:szCs w:val="22"/>
        </w:rPr>
        <w:t xml:space="preserve"> </w:t>
      </w:r>
      <w:r w:rsidRPr="00EA7BFE">
        <w:rPr>
          <w:rFonts w:ascii="Georgia" w:hAnsi="Georgia"/>
          <w:sz w:val="22"/>
          <w:szCs w:val="22"/>
        </w:rPr>
        <w:t>to</w:t>
      </w:r>
      <w:r w:rsidRPr="00EA7BFE">
        <w:rPr>
          <w:rFonts w:ascii="Georgia" w:hAnsi="Georgia" w:cs="Geeza Pro"/>
          <w:sz w:val="22"/>
          <w:szCs w:val="22"/>
        </w:rPr>
        <w:t xml:space="preserve"> </w:t>
      </w:r>
      <w:r w:rsidRPr="00EA7BFE">
        <w:rPr>
          <w:rFonts w:ascii="Georgia" w:hAnsi="Georgia"/>
          <w:sz w:val="22"/>
          <w:szCs w:val="22"/>
        </w:rPr>
        <w:t>bring</w:t>
      </w:r>
      <w:r w:rsidRPr="00EA7BFE">
        <w:rPr>
          <w:rFonts w:ascii="Georgia" w:hAnsi="Georgia" w:cs="Geeza Pro"/>
          <w:sz w:val="22"/>
          <w:szCs w:val="22"/>
        </w:rPr>
        <w:t xml:space="preserve"> </w:t>
      </w:r>
      <w:r w:rsidRPr="00EA7BFE">
        <w:rPr>
          <w:rFonts w:ascii="Georgia" w:hAnsi="Georgia"/>
          <w:sz w:val="22"/>
          <w:szCs w:val="22"/>
        </w:rPr>
        <w:t>to</w:t>
      </w:r>
      <w:r w:rsidRPr="00EA7BFE">
        <w:rPr>
          <w:rFonts w:ascii="Georgia" w:hAnsi="Georgia" w:cs="Geeza Pro"/>
          <w:sz w:val="22"/>
          <w:szCs w:val="22"/>
        </w:rPr>
        <w:t xml:space="preserve"> </w:t>
      </w:r>
      <w:r w:rsidRPr="00EA7BFE">
        <w:rPr>
          <w:rFonts w:ascii="Georgia" w:hAnsi="Georgia"/>
          <w:sz w:val="22"/>
          <w:szCs w:val="22"/>
        </w:rPr>
        <w:t>the</w:t>
      </w:r>
      <w:r w:rsidRPr="00EA7BFE">
        <w:rPr>
          <w:rFonts w:ascii="Georgia" w:hAnsi="Georgia" w:cs="Geeza Pro"/>
          <w:sz w:val="22"/>
          <w:szCs w:val="22"/>
        </w:rPr>
        <w:t xml:space="preserve"> </w:t>
      </w:r>
      <w:r w:rsidRPr="00EA7BFE">
        <w:rPr>
          <w:rFonts w:ascii="Georgia" w:hAnsi="Georgia"/>
          <w:sz w:val="22"/>
          <w:szCs w:val="22"/>
        </w:rPr>
        <w:t>antinuclear</w:t>
      </w:r>
      <w:r w:rsidRPr="00EA7BFE">
        <w:rPr>
          <w:rFonts w:ascii="Georgia" w:hAnsi="Georgia" w:cs="Geeza Pro"/>
          <w:sz w:val="22"/>
          <w:szCs w:val="22"/>
        </w:rPr>
        <w:t xml:space="preserve"> </w:t>
      </w:r>
      <w:r w:rsidRPr="00EA7BFE">
        <w:rPr>
          <w:rFonts w:ascii="Georgia" w:hAnsi="Georgia"/>
          <w:sz w:val="22"/>
          <w:szCs w:val="22"/>
        </w:rPr>
        <w:t>movement</w:t>
      </w:r>
      <w:r w:rsidRPr="00EA7BFE">
        <w:rPr>
          <w:rFonts w:ascii="Georgia" w:hAnsi="Georgia" w:cs="Geeza Pro"/>
          <w:sz w:val="22"/>
          <w:szCs w:val="22"/>
        </w:rPr>
        <w:t xml:space="preserve"> </w:t>
      </w:r>
      <w:r w:rsidRPr="00EA7BFE">
        <w:rPr>
          <w:rFonts w:ascii="Georgia" w:hAnsi="Georgia"/>
          <w:sz w:val="22"/>
          <w:szCs w:val="22"/>
        </w:rPr>
        <w:t>the</w:t>
      </w:r>
      <w:r w:rsidRPr="00EA7BFE">
        <w:rPr>
          <w:rFonts w:ascii="Georgia" w:hAnsi="Georgia" w:cs="Geeza Pro"/>
          <w:sz w:val="22"/>
          <w:szCs w:val="22"/>
        </w:rPr>
        <w:t xml:space="preserve"> </w:t>
      </w:r>
      <w:r w:rsidRPr="00EA7BFE">
        <w:rPr>
          <w:rFonts w:ascii="Georgia" w:hAnsi="Georgia"/>
          <w:sz w:val="22"/>
          <w:szCs w:val="22"/>
        </w:rPr>
        <w:t>Marxist</w:t>
      </w:r>
      <w:r w:rsidRPr="00EA7BFE">
        <w:rPr>
          <w:rFonts w:ascii="Georgia" w:hAnsi="Georgia" w:cs="Geeza Pro"/>
          <w:sz w:val="22"/>
          <w:szCs w:val="22"/>
        </w:rPr>
        <w:t xml:space="preserve"> </w:t>
      </w:r>
      <w:r w:rsidRPr="00EA7BFE">
        <w:rPr>
          <w:rFonts w:ascii="Georgia" w:hAnsi="Georgia"/>
          <w:sz w:val="22"/>
          <w:szCs w:val="22"/>
        </w:rPr>
        <w:t>clarity</w:t>
      </w:r>
      <w:r w:rsidRPr="00EA7BFE">
        <w:rPr>
          <w:rFonts w:ascii="Georgia" w:hAnsi="Georgia" w:cs="Geeza Pro"/>
          <w:sz w:val="22"/>
          <w:szCs w:val="22"/>
        </w:rPr>
        <w:t xml:space="preserve"> </w:t>
      </w:r>
      <w:r w:rsidRPr="00EA7BFE">
        <w:rPr>
          <w:rFonts w:ascii="Georgia" w:hAnsi="Georgia"/>
          <w:sz w:val="22"/>
          <w:szCs w:val="22"/>
        </w:rPr>
        <w:t>it</w:t>
      </w:r>
      <w:r w:rsidRPr="00EA7BFE">
        <w:rPr>
          <w:rFonts w:ascii="Georgia" w:hAnsi="Georgia" w:cs="Geeza Pro"/>
          <w:sz w:val="22"/>
          <w:szCs w:val="22"/>
        </w:rPr>
        <w:t xml:space="preserve"> </w:t>
      </w:r>
      <w:r w:rsidRPr="00EA7BFE">
        <w:rPr>
          <w:rFonts w:ascii="Georgia" w:hAnsi="Georgia"/>
          <w:sz w:val="22"/>
          <w:szCs w:val="22"/>
        </w:rPr>
        <w:t>needs</w:t>
      </w:r>
      <w:r w:rsidRPr="00EA7BFE">
        <w:rPr>
          <w:rFonts w:ascii="Georgia" w:hAnsi="Georgia" w:cs="Geeza Pro"/>
          <w:sz w:val="22"/>
          <w:szCs w:val="22"/>
        </w:rPr>
        <w:t xml:space="preserve">. </w:t>
      </w:r>
      <w:r w:rsidRPr="00EA7BFE">
        <w:rPr>
          <w:rFonts w:ascii="Georgia" w:hAnsi="Georgia"/>
          <w:sz w:val="22"/>
          <w:szCs w:val="22"/>
        </w:rPr>
        <w:t>Typifying</w:t>
      </w:r>
      <w:r w:rsidRPr="00EA7BFE">
        <w:rPr>
          <w:rFonts w:ascii="Georgia" w:hAnsi="Georgia" w:cs="Geeza Pro"/>
          <w:sz w:val="22"/>
          <w:szCs w:val="22"/>
        </w:rPr>
        <w:t xml:space="preserve"> </w:t>
      </w:r>
      <w:r w:rsidRPr="00EA7BFE">
        <w:rPr>
          <w:rFonts w:ascii="Georgia" w:hAnsi="Georgia"/>
          <w:sz w:val="22"/>
          <w:szCs w:val="22"/>
        </w:rPr>
        <w:t>this</w:t>
      </w:r>
      <w:r w:rsidRPr="00EA7BFE">
        <w:rPr>
          <w:rFonts w:ascii="Georgia" w:hAnsi="Georgia" w:cs="Geeza Pro"/>
          <w:sz w:val="22"/>
          <w:szCs w:val="22"/>
        </w:rPr>
        <w:t xml:space="preserve"> </w:t>
      </w:r>
      <w:r w:rsidRPr="00EA7BFE">
        <w:rPr>
          <w:rFonts w:ascii="Georgia" w:hAnsi="Georgia"/>
          <w:sz w:val="22"/>
          <w:szCs w:val="22"/>
        </w:rPr>
        <w:t>failure</w:t>
      </w:r>
      <w:r w:rsidRPr="00EA7BFE">
        <w:rPr>
          <w:rFonts w:ascii="Georgia" w:hAnsi="Georgia" w:cs="Geeza Pro"/>
          <w:sz w:val="22"/>
          <w:szCs w:val="22"/>
        </w:rPr>
        <w:t xml:space="preserve"> </w:t>
      </w:r>
      <w:r w:rsidRPr="00EA7BFE">
        <w:rPr>
          <w:rFonts w:ascii="Georgia" w:hAnsi="Georgia"/>
          <w:sz w:val="22"/>
          <w:szCs w:val="22"/>
        </w:rPr>
        <w:t>are</w:t>
      </w:r>
      <w:r w:rsidRPr="00EA7BFE">
        <w:rPr>
          <w:rFonts w:ascii="Georgia" w:hAnsi="Georgia" w:cs="Geeza Pro"/>
          <w:sz w:val="22"/>
          <w:szCs w:val="22"/>
        </w:rPr>
        <w:t xml:space="preserve"> </w:t>
      </w:r>
      <w:r w:rsidRPr="00EA7BFE">
        <w:rPr>
          <w:rFonts w:ascii="Georgia" w:hAnsi="Georgia"/>
          <w:sz w:val="22"/>
          <w:szCs w:val="22"/>
        </w:rPr>
        <w:t>the</w:t>
      </w:r>
      <w:r w:rsidRPr="00EA7BFE">
        <w:rPr>
          <w:rFonts w:ascii="Georgia" w:hAnsi="Georgia" w:cs="Geeza Pro"/>
          <w:sz w:val="22"/>
          <w:szCs w:val="22"/>
        </w:rPr>
        <w:t xml:space="preserve"> </w:t>
      </w:r>
      <w:r w:rsidRPr="00EA7BFE">
        <w:rPr>
          <w:rFonts w:ascii="Georgia" w:hAnsi="Georgia"/>
          <w:sz w:val="22"/>
          <w:szCs w:val="22"/>
        </w:rPr>
        <w:t>U</w:t>
      </w:r>
      <w:r w:rsidRPr="00EA7BFE">
        <w:rPr>
          <w:rFonts w:ascii="Georgia" w:hAnsi="Georgia" w:cs="Geeza Pro"/>
          <w:sz w:val="22"/>
          <w:szCs w:val="22"/>
        </w:rPr>
        <w:t>.</w:t>
      </w:r>
      <w:r w:rsidRPr="00EA7BFE">
        <w:rPr>
          <w:rFonts w:ascii="Georgia" w:hAnsi="Georgia"/>
          <w:sz w:val="22"/>
          <w:szCs w:val="22"/>
        </w:rPr>
        <w:t>S</w:t>
      </w:r>
      <w:r w:rsidRPr="00EA7BFE">
        <w:rPr>
          <w:rFonts w:ascii="Georgia" w:hAnsi="Georgia" w:cs="Geeza Pro"/>
          <w:sz w:val="22"/>
          <w:szCs w:val="22"/>
        </w:rPr>
        <w:t xml:space="preserve">. </w:t>
      </w:r>
      <w:r w:rsidRPr="00EA7BFE">
        <w:rPr>
          <w:rFonts w:ascii="Georgia" w:hAnsi="Georgia"/>
          <w:sz w:val="22"/>
          <w:szCs w:val="22"/>
        </w:rPr>
        <w:t>Communist</w:t>
      </w:r>
      <w:r w:rsidRPr="00EA7BFE">
        <w:rPr>
          <w:rFonts w:ascii="Georgia" w:hAnsi="Georgia" w:cs="Geeza Pro"/>
          <w:sz w:val="22"/>
          <w:szCs w:val="22"/>
        </w:rPr>
        <w:t xml:space="preserve"> </w:t>
      </w:r>
      <w:r w:rsidRPr="00EA7BFE">
        <w:rPr>
          <w:rFonts w:ascii="Georgia" w:hAnsi="Georgia"/>
          <w:sz w:val="22"/>
          <w:szCs w:val="22"/>
        </w:rPr>
        <w:t>Party</w:t>
      </w:r>
      <w:r w:rsidRPr="00EA7BFE">
        <w:rPr>
          <w:rFonts w:ascii="Georgia" w:hAnsi="Georgia" w:cs="Geeza Pro"/>
          <w:sz w:val="22"/>
          <w:szCs w:val="22"/>
        </w:rPr>
        <w:t xml:space="preserve"> </w:t>
      </w:r>
      <w:r w:rsidRPr="00EA7BFE">
        <w:rPr>
          <w:rFonts w:ascii="Georgia" w:hAnsi="Georgia"/>
          <w:sz w:val="22"/>
          <w:szCs w:val="22"/>
        </w:rPr>
        <w:t>(CP)</w:t>
      </w:r>
      <w:r w:rsidRPr="00EA7BFE">
        <w:rPr>
          <w:rFonts w:ascii="Georgia" w:hAnsi="Georgia" w:cs="Geeza Pro"/>
          <w:sz w:val="22"/>
          <w:szCs w:val="22"/>
        </w:rPr>
        <w:t xml:space="preserve"> </w:t>
      </w:r>
      <w:r w:rsidRPr="00EA7BFE">
        <w:rPr>
          <w:rFonts w:ascii="Georgia" w:hAnsi="Georgia"/>
          <w:sz w:val="22"/>
          <w:szCs w:val="22"/>
        </w:rPr>
        <w:t>and</w:t>
      </w:r>
      <w:r w:rsidRPr="00EA7BFE">
        <w:rPr>
          <w:rFonts w:ascii="Georgia" w:hAnsi="Georgia" w:cs="Geeza Pro"/>
          <w:sz w:val="22"/>
          <w:szCs w:val="22"/>
        </w:rPr>
        <w:t xml:space="preserve"> </w:t>
      </w:r>
      <w:r w:rsidRPr="00EA7BFE">
        <w:rPr>
          <w:rFonts w:ascii="Georgia" w:hAnsi="Georgia"/>
          <w:sz w:val="22"/>
          <w:szCs w:val="22"/>
        </w:rPr>
        <w:t>the</w:t>
      </w:r>
      <w:r w:rsidRPr="00EA7BFE">
        <w:rPr>
          <w:rFonts w:ascii="Georgia" w:hAnsi="Georgia" w:cs="Geeza Pro"/>
          <w:sz w:val="22"/>
          <w:szCs w:val="22"/>
        </w:rPr>
        <w:t xml:space="preserve"> </w:t>
      </w:r>
      <w:r w:rsidRPr="00EA7BFE">
        <w:rPr>
          <w:rFonts w:ascii="Georgia" w:hAnsi="Georgia"/>
          <w:sz w:val="22"/>
          <w:szCs w:val="22"/>
        </w:rPr>
        <w:t>Socialist</w:t>
      </w:r>
      <w:r w:rsidRPr="00EA7BFE">
        <w:rPr>
          <w:rFonts w:ascii="Georgia" w:hAnsi="Georgia" w:cs="Geeza Pro"/>
          <w:sz w:val="22"/>
          <w:szCs w:val="22"/>
        </w:rPr>
        <w:t xml:space="preserve"> </w:t>
      </w:r>
      <w:r w:rsidRPr="00EA7BFE">
        <w:rPr>
          <w:rFonts w:ascii="Georgia" w:hAnsi="Georgia"/>
          <w:sz w:val="22"/>
          <w:szCs w:val="22"/>
        </w:rPr>
        <w:t>Workers</w:t>
      </w:r>
      <w:r w:rsidRPr="00EA7BFE">
        <w:rPr>
          <w:rFonts w:ascii="Georgia" w:hAnsi="Georgia" w:cs="Geeza Pro"/>
          <w:sz w:val="22"/>
          <w:szCs w:val="22"/>
        </w:rPr>
        <w:t xml:space="preserve"> </w:t>
      </w:r>
      <w:r w:rsidRPr="00EA7BFE">
        <w:rPr>
          <w:rFonts w:ascii="Georgia" w:hAnsi="Georgia"/>
          <w:sz w:val="22"/>
          <w:szCs w:val="22"/>
        </w:rPr>
        <w:t>Party</w:t>
      </w:r>
      <w:r w:rsidRPr="00EA7BFE">
        <w:rPr>
          <w:rFonts w:ascii="Georgia" w:hAnsi="Georgia" w:cs="Geeza Pro"/>
          <w:sz w:val="22"/>
          <w:szCs w:val="22"/>
        </w:rPr>
        <w:t xml:space="preserve"> </w:t>
      </w:r>
      <w:r w:rsidRPr="00EA7BFE">
        <w:rPr>
          <w:rFonts w:ascii="Georgia" w:hAnsi="Georgia"/>
          <w:sz w:val="22"/>
          <w:szCs w:val="22"/>
        </w:rPr>
        <w:t>(SWP)</w:t>
      </w:r>
      <w:r w:rsidRPr="00EA7BFE">
        <w:rPr>
          <w:rFonts w:ascii="Georgia" w:hAnsi="Georgia" w:cs="Geeza Pro"/>
          <w:sz w:val="22"/>
          <w:szCs w:val="22"/>
        </w:rPr>
        <w:t xml:space="preserve">. </w:t>
      </w:r>
      <w:r w:rsidRPr="00EA7BFE">
        <w:rPr>
          <w:rFonts w:ascii="Georgia" w:hAnsi="Georgia"/>
          <w:sz w:val="22"/>
          <w:szCs w:val="22"/>
        </w:rPr>
        <w:t>Complicating</w:t>
      </w:r>
      <w:r w:rsidRPr="00EA7BFE">
        <w:rPr>
          <w:rFonts w:ascii="Georgia" w:hAnsi="Georgia" w:cs="Geeza Pro"/>
          <w:sz w:val="22"/>
          <w:szCs w:val="22"/>
        </w:rPr>
        <w:t xml:space="preserve"> </w:t>
      </w:r>
      <w:r w:rsidRPr="00EA7BFE">
        <w:rPr>
          <w:rFonts w:ascii="Georgia" w:hAnsi="Georgia"/>
          <w:sz w:val="22"/>
          <w:szCs w:val="22"/>
        </w:rPr>
        <w:t>the</w:t>
      </w:r>
      <w:r w:rsidRPr="00EA7BFE">
        <w:rPr>
          <w:rFonts w:ascii="Georgia" w:hAnsi="Georgia" w:cs="Geeza Pro"/>
          <w:sz w:val="22"/>
          <w:szCs w:val="22"/>
        </w:rPr>
        <w:t xml:space="preserve"> </w:t>
      </w:r>
      <w:r w:rsidRPr="00EA7BFE">
        <w:rPr>
          <w:rFonts w:ascii="Georgia" w:hAnsi="Georgia"/>
          <w:sz w:val="22"/>
          <w:szCs w:val="22"/>
        </w:rPr>
        <w:t>CP's</w:t>
      </w:r>
      <w:r w:rsidRPr="00EA7BFE">
        <w:rPr>
          <w:rFonts w:ascii="Georgia" w:hAnsi="Georgia" w:cs="Geeza Pro"/>
          <w:sz w:val="22"/>
          <w:szCs w:val="22"/>
        </w:rPr>
        <w:t xml:space="preserve"> </w:t>
      </w:r>
      <w:r w:rsidRPr="00EA7BFE">
        <w:rPr>
          <w:rFonts w:ascii="Georgia" w:hAnsi="Georgia"/>
          <w:sz w:val="22"/>
          <w:szCs w:val="22"/>
        </w:rPr>
        <w:t>views</w:t>
      </w:r>
      <w:r w:rsidRPr="00EA7BFE">
        <w:rPr>
          <w:rFonts w:ascii="Georgia" w:hAnsi="Georgia" w:cs="Geeza Pro"/>
          <w:sz w:val="22"/>
          <w:szCs w:val="22"/>
        </w:rPr>
        <w:t xml:space="preserve"> </w:t>
      </w:r>
      <w:r w:rsidRPr="00EA7BFE">
        <w:rPr>
          <w:rFonts w:ascii="Georgia" w:hAnsi="Georgia"/>
          <w:sz w:val="22"/>
          <w:szCs w:val="22"/>
        </w:rPr>
        <w:t>on</w:t>
      </w:r>
      <w:r w:rsidRPr="00EA7BFE">
        <w:rPr>
          <w:rFonts w:ascii="Georgia" w:hAnsi="Georgia" w:cs="Geeza Pro"/>
          <w:sz w:val="22"/>
          <w:szCs w:val="22"/>
        </w:rPr>
        <w:t xml:space="preserve"> </w:t>
      </w:r>
      <w:r w:rsidRPr="00EA7BFE">
        <w:rPr>
          <w:rFonts w:ascii="Georgia" w:hAnsi="Georgia"/>
          <w:sz w:val="22"/>
          <w:szCs w:val="22"/>
        </w:rPr>
        <w:t>nuclear</w:t>
      </w:r>
      <w:r w:rsidRPr="00EA7BFE">
        <w:rPr>
          <w:rFonts w:ascii="Georgia" w:hAnsi="Georgia" w:cs="Geeza Pro"/>
          <w:sz w:val="22"/>
          <w:szCs w:val="22"/>
        </w:rPr>
        <w:t xml:space="preserve"> </w:t>
      </w:r>
      <w:r w:rsidRPr="00EA7BFE">
        <w:rPr>
          <w:rFonts w:ascii="Georgia" w:hAnsi="Georgia"/>
          <w:sz w:val="22"/>
          <w:szCs w:val="22"/>
        </w:rPr>
        <w:t>power</w:t>
      </w:r>
      <w:r w:rsidRPr="00EA7BFE">
        <w:rPr>
          <w:rFonts w:ascii="Georgia" w:hAnsi="Georgia" w:cs="Geeza Pro"/>
          <w:sz w:val="22"/>
          <w:szCs w:val="22"/>
        </w:rPr>
        <w:t xml:space="preserve"> </w:t>
      </w:r>
      <w:r w:rsidRPr="00EA7BFE">
        <w:rPr>
          <w:rFonts w:ascii="Georgia" w:hAnsi="Georgia"/>
          <w:sz w:val="22"/>
          <w:szCs w:val="22"/>
        </w:rPr>
        <w:t>is</w:t>
      </w:r>
      <w:r w:rsidRPr="00EA7BFE">
        <w:rPr>
          <w:rFonts w:ascii="Georgia" w:hAnsi="Georgia" w:cs="Geeza Pro"/>
          <w:sz w:val="22"/>
          <w:szCs w:val="22"/>
        </w:rPr>
        <w:t xml:space="preserve"> </w:t>
      </w:r>
      <w:r w:rsidRPr="00EA7BFE">
        <w:rPr>
          <w:rFonts w:ascii="Georgia" w:hAnsi="Georgia"/>
          <w:sz w:val="22"/>
          <w:szCs w:val="22"/>
        </w:rPr>
        <w:t>the</w:t>
      </w:r>
      <w:r w:rsidRPr="00EA7BFE">
        <w:rPr>
          <w:rFonts w:ascii="Georgia" w:hAnsi="Georgia" w:cs="Geeza Pro"/>
          <w:sz w:val="22"/>
          <w:szCs w:val="22"/>
        </w:rPr>
        <w:t xml:space="preserve"> </w:t>
      </w:r>
      <w:r w:rsidRPr="00EA7BFE">
        <w:rPr>
          <w:rFonts w:ascii="Georgia" w:hAnsi="Georgia"/>
          <w:sz w:val="22"/>
          <w:szCs w:val="22"/>
        </w:rPr>
        <w:t>fact</w:t>
      </w:r>
      <w:r w:rsidRPr="00EA7BFE">
        <w:rPr>
          <w:rFonts w:ascii="Georgia" w:hAnsi="Georgia" w:cs="Geeza Pro"/>
          <w:sz w:val="22"/>
          <w:szCs w:val="22"/>
        </w:rPr>
        <w:t xml:space="preserve"> </w:t>
      </w:r>
      <w:r w:rsidRPr="00EA7BFE">
        <w:rPr>
          <w:rFonts w:ascii="Georgia" w:hAnsi="Georgia"/>
          <w:sz w:val="22"/>
          <w:szCs w:val="22"/>
        </w:rPr>
        <w:t>that</w:t>
      </w:r>
      <w:r w:rsidRPr="00EA7BFE">
        <w:rPr>
          <w:rFonts w:ascii="Georgia" w:hAnsi="Georgia" w:cs="Geeza Pro"/>
          <w:sz w:val="22"/>
          <w:szCs w:val="22"/>
        </w:rPr>
        <w:t xml:space="preserve"> </w:t>
      </w:r>
      <w:r w:rsidRPr="00EA7BFE">
        <w:rPr>
          <w:rFonts w:ascii="Georgia" w:hAnsi="Georgia"/>
          <w:sz w:val="22"/>
          <w:szCs w:val="22"/>
        </w:rPr>
        <w:t>its</w:t>
      </w:r>
      <w:r w:rsidRPr="00EA7BFE">
        <w:rPr>
          <w:rFonts w:ascii="Georgia" w:hAnsi="Georgia" w:cs="Geeza Pro"/>
          <w:sz w:val="22"/>
          <w:szCs w:val="22"/>
        </w:rPr>
        <w:t xml:space="preserve"> </w:t>
      </w:r>
      <w:r w:rsidRPr="00EA7BFE">
        <w:rPr>
          <w:rFonts w:ascii="Georgia" w:hAnsi="Georgia"/>
          <w:sz w:val="22"/>
          <w:szCs w:val="22"/>
        </w:rPr>
        <w:t>masters</w:t>
      </w:r>
      <w:r w:rsidRPr="00EA7BFE">
        <w:rPr>
          <w:rFonts w:ascii="Georgia" w:hAnsi="Georgia" w:cs="Geeza Pro"/>
          <w:sz w:val="22"/>
          <w:szCs w:val="22"/>
        </w:rPr>
        <w:t xml:space="preserve"> </w:t>
      </w:r>
      <w:r w:rsidRPr="00EA7BFE">
        <w:rPr>
          <w:rFonts w:ascii="Georgia" w:hAnsi="Georgia"/>
          <w:sz w:val="22"/>
          <w:szCs w:val="22"/>
        </w:rPr>
        <w:t>in</w:t>
      </w:r>
      <w:r w:rsidRPr="00EA7BFE">
        <w:rPr>
          <w:rFonts w:ascii="Georgia" w:hAnsi="Georgia" w:cs="Geeza Pro"/>
          <w:sz w:val="22"/>
          <w:szCs w:val="22"/>
        </w:rPr>
        <w:t xml:space="preserve"> </w:t>
      </w:r>
      <w:r w:rsidRPr="00EA7BFE">
        <w:rPr>
          <w:rFonts w:ascii="Georgia" w:hAnsi="Georgia"/>
          <w:sz w:val="22"/>
          <w:szCs w:val="22"/>
        </w:rPr>
        <w:t>Moscow,</w:t>
      </w:r>
      <w:r w:rsidRPr="00EA7BFE">
        <w:rPr>
          <w:rFonts w:ascii="Georgia" w:hAnsi="Georgia" w:cs="Geeza Pro"/>
          <w:sz w:val="22"/>
          <w:szCs w:val="22"/>
        </w:rPr>
        <w:t xml:space="preserve"> </w:t>
      </w:r>
      <w:r w:rsidRPr="00EA7BFE">
        <w:rPr>
          <w:rFonts w:ascii="Georgia" w:hAnsi="Georgia"/>
          <w:sz w:val="22"/>
          <w:szCs w:val="22"/>
        </w:rPr>
        <w:t>like</w:t>
      </w:r>
      <w:r w:rsidRPr="00EA7BFE">
        <w:rPr>
          <w:rFonts w:ascii="Georgia" w:hAnsi="Georgia" w:cs="Geeza Pro"/>
          <w:sz w:val="22"/>
          <w:szCs w:val="22"/>
        </w:rPr>
        <w:t xml:space="preserve"> </w:t>
      </w:r>
      <w:r w:rsidRPr="00EA7BFE">
        <w:rPr>
          <w:rFonts w:ascii="Georgia" w:hAnsi="Georgia"/>
          <w:sz w:val="22"/>
          <w:szCs w:val="22"/>
        </w:rPr>
        <w:t>their</w:t>
      </w:r>
      <w:r w:rsidRPr="00EA7BFE">
        <w:rPr>
          <w:rFonts w:ascii="Georgia" w:hAnsi="Georgia" w:cs="Geeza Pro"/>
          <w:sz w:val="22"/>
          <w:szCs w:val="22"/>
        </w:rPr>
        <w:t xml:space="preserve"> </w:t>
      </w:r>
      <w:r w:rsidRPr="00EA7BFE">
        <w:rPr>
          <w:rFonts w:ascii="Georgia" w:hAnsi="Georgia"/>
          <w:sz w:val="22"/>
          <w:szCs w:val="22"/>
        </w:rPr>
        <w:t>ruling-class</w:t>
      </w:r>
      <w:r w:rsidRPr="00EA7BFE">
        <w:rPr>
          <w:rFonts w:ascii="Georgia" w:hAnsi="Georgia" w:cs="Geeza Pro"/>
          <w:sz w:val="22"/>
          <w:szCs w:val="22"/>
        </w:rPr>
        <w:t xml:space="preserve"> </w:t>
      </w:r>
      <w:r w:rsidRPr="00EA7BFE">
        <w:rPr>
          <w:rFonts w:ascii="Georgia" w:hAnsi="Georgia"/>
          <w:sz w:val="22"/>
          <w:szCs w:val="22"/>
        </w:rPr>
        <w:t>counterparts</w:t>
      </w:r>
      <w:r w:rsidRPr="00EA7BFE">
        <w:rPr>
          <w:rFonts w:ascii="Georgia" w:hAnsi="Georgia" w:cs="Geeza Pro"/>
          <w:sz w:val="22"/>
          <w:szCs w:val="22"/>
        </w:rPr>
        <w:t xml:space="preserve"> </w:t>
      </w:r>
      <w:r w:rsidRPr="00EA7BFE">
        <w:rPr>
          <w:rFonts w:ascii="Georgia" w:hAnsi="Georgia"/>
          <w:sz w:val="22"/>
          <w:szCs w:val="22"/>
        </w:rPr>
        <w:t>in</w:t>
      </w:r>
      <w:r w:rsidRPr="00EA7BFE">
        <w:rPr>
          <w:rFonts w:ascii="Georgia" w:hAnsi="Georgia" w:cs="Geeza Pro"/>
          <w:sz w:val="22"/>
          <w:szCs w:val="22"/>
        </w:rPr>
        <w:t xml:space="preserve"> </w:t>
      </w:r>
      <w:r w:rsidRPr="00EA7BFE">
        <w:rPr>
          <w:rFonts w:ascii="Georgia" w:hAnsi="Georgia"/>
          <w:sz w:val="22"/>
          <w:szCs w:val="22"/>
        </w:rPr>
        <w:t>Washington,</w:t>
      </w:r>
      <w:r w:rsidRPr="00EA7BFE">
        <w:rPr>
          <w:rFonts w:ascii="Georgia" w:hAnsi="Georgia" w:cs="Geeza Pro"/>
          <w:sz w:val="22"/>
          <w:szCs w:val="22"/>
        </w:rPr>
        <w:t xml:space="preserve"> </w:t>
      </w:r>
      <w:r w:rsidRPr="00EA7BFE">
        <w:rPr>
          <w:rFonts w:ascii="Georgia" w:hAnsi="Georgia"/>
          <w:sz w:val="22"/>
          <w:szCs w:val="22"/>
        </w:rPr>
        <w:t>are</w:t>
      </w:r>
      <w:r w:rsidRPr="00EA7BFE">
        <w:rPr>
          <w:rFonts w:ascii="Georgia" w:hAnsi="Georgia" w:cs="Geeza Pro"/>
          <w:sz w:val="22"/>
          <w:szCs w:val="22"/>
        </w:rPr>
        <w:t xml:space="preserve"> </w:t>
      </w:r>
      <w:r w:rsidRPr="00EA7BFE">
        <w:rPr>
          <w:rFonts w:ascii="Georgia" w:hAnsi="Georgia"/>
          <w:sz w:val="22"/>
          <w:szCs w:val="22"/>
        </w:rPr>
        <w:t>committed</w:t>
      </w:r>
      <w:r w:rsidRPr="00EA7BFE">
        <w:rPr>
          <w:rFonts w:ascii="Georgia" w:hAnsi="Georgia" w:cs="Geeza Pro"/>
          <w:sz w:val="22"/>
          <w:szCs w:val="22"/>
        </w:rPr>
        <w:t xml:space="preserve"> </w:t>
      </w:r>
      <w:r w:rsidRPr="00EA7BFE">
        <w:rPr>
          <w:rFonts w:ascii="Georgia" w:hAnsi="Georgia"/>
          <w:sz w:val="22"/>
          <w:szCs w:val="22"/>
        </w:rPr>
        <w:t>to</w:t>
      </w:r>
      <w:r w:rsidRPr="00EA7BFE">
        <w:rPr>
          <w:rFonts w:ascii="Georgia" w:hAnsi="Georgia" w:cs="Geeza Pro"/>
          <w:sz w:val="22"/>
          <w:szCs w:val="22"/>
        </w:rPr>
        <w:t xml:space="preserve"> </w:t>
      </w:r>
      <w:r w:rsidRPr="00EA7BFE">
        <w:rPr>
          <w:rFonts w:ascii="Georgia" w:hAnsi="Georgia"/>
          <w:sz w:val="22"/>
          <w:szCs w:val="22"/>
        </w:rPr>
        <w:t>both</w:t>
      </w:r>
      <w:r w:rsidRPr="00EA7BFE">
        <w:rPr>
          <w:rFonts w:ascii="Georgia" w:hAnsi="Georgia" w:cs="Geeza Pro"/>
          <w:sz w:val="22"/>
          <w:szCs w:val="22"/>
        </w:rPr>
        <w:t xml:space="preserve"> </w:t>
      </w:r>
      <w:r w:rsidRPr="00EA7BFE">
        <w:rPr>
          <w:rFonts w:ascii="Georgia" w:hAnsi="Georgia"/>
          <w:sz w:val="22"/>
          <w:szCs w:val="22"/>
        </w:rPr>
        <w:t>nuclear</w:t>
      </w:r>
      <w:r w:rsidRPr="00EA7BFE">
        <w:rPr>
          <w:rFonts w:ascii="Georgia" w:hAnsi="Georgia" w:cs="Geeza Pro"/>
          <w:sz w:val="22"/>
          <w:szCs w:val="22"/>
        </w:rPr>
        <w:t xml:space="preserve"> </w:t>
      </w:r>
      <w:r w:rsidRPr="00EA7BFE">
        <w:rPr>
          <w:rFonts w:ascii="Georgia" w:hAnsi="Georgia"/>
          <w:sz w:val="22"/>
          <w:szCs w:val="22"/>
        </w:rPr>
        <w:t>weapons</w:t>
      </w:r>
      <w:r w:rsidRPr="00EA7BFE">
        <w:rPr>
          <w:rFonts w:ascii="Georgia" w:hAnsi="Georgia" w:cs="Geeza Pro"/>
          <w:sz w:val="22"/>
          <w:szCs w:val="22"/>
        </w:rPr>
        <w:t xml:space="preserve"> </w:t>
      </w:r>
      <w:r w:rsidRPr="00EA7BFE">
        <w:rPr>
          <w:rFonts w:ascii="Georgia" w:hAnsi="Georgia"/>
          <w:sz w:val="22"/>
          <w:szCs w:val="22"/>
        </w:rPr>
        <w:t>and</w:t>
      </w:r>
      <w:r w:rsidRPr="00EA7BFE">
        <w:rPr>
          <w:rFonts w:ascii="Georgia" w:hAnsi="Georgia" w:cs="Geeza Pro"/>
          <w:sz w:val="22"/>
          <w:szCs w:val="22"/>
        </w:rPr>
        <w:t xml:space="preserve"> </w:t>
      </w:r>
      <w:r w:rsidRPr="00EA7BFE">
        <w:rPr>
          <w:rFonts w:ascii="Georgia" w:hAnsi="Georgia"/>
          <w:sz w:val="22"/>
          <w:szCs w:val="22"/>
        </w:rPr>
        <w:t>atomic</w:t>
      </w:r>
      <w:r w:rsidRPr="00EA7BFE">
        <w:rPr>
          <w:rFonts w:ascii="Georgia" w:hAnsi="Georgia" w:cs="Geeza Pro"/>
          <w:sz w:val="22"/>
          <w:szCs w:val="22"/>
        </w:rPr>
        <w:t xml:space="preserve"> </w:t>
      </w:r>
      <w:r w:rsidRPr="00EA7BFE">
        <w:rPr>
          <w:rFonts w:ascii="Georgia" w:hAnsi="Georgia"/>
          <w:sz w:val="22"/>
          <w:szCs w:val="22"/>
        </w:rPr>
        <w:t>power</w:t>
      </w:r>
      <w:r w:rsidRPr="00EA7BFE">
        <w:rPr>
          <w:rFonts w:ascii="Georgia" w:hAnsi="Georgia" w:cs="Geeza Pro"/>
          <w:sz w:val="22"/>
          <w:szCs w:val="22"/>
        </w:rPr>
        <w:t xml:space="preserve"> </w:t>
      </w:r>
      <w:r w:rsidRPr="00EA7BFE">
        <w:rPr>
          <w:rFonts w:ascii="Georgia" w:hAnsi="Georgia"/>
          <w:sz w:val="22"/>
          <w:szCs w:val="22"/>
        </w:rPr>
        <w:t>plants</w:t>
      </w:r>
      <w:r w:rsidRPr="00EA7BFE">
        <w:rPr>
          <w:rFonts w:ascii="Georgia" w:hAnsi="Georgia" w:cs="Geeza Pro"/>
          <w:sz w:val="22"/>
          <w:szCs w:val="22"/>
        </w:rPr>
        <w:t xml:space="preserve">. </w:t>
      </w:r>
      <w:r w:rsidRPr="00EA7BFE">
        <w:rPr>
          <w:rFonts w:ascii="Georgia" w:hAnsi="Georgia"/>
          <w:sz w:val="22"/>
          <w:szCs w:val="22"/>
        </w:rPr>
        <w:t>The</w:t>
      </w:r>
      <w:r w:rsidRPr="00EA7BFE">
        <w:rPr>
          <w:rFonts w:ascii="Georgia" w:hAnsi="Georgia" w:cs="Geeza Pro"/>
          <w:sz w:val="22"/>
          <w:szCs w:val="22"/>
        </w:rPr>
        <w:t xml:space="preserve"> </w:t>
      </w:r>
      <w:r w:rsidRPr="00EA7BFE">
        <w:rPr>
          <w:rFonts w:ascii="Georgia" w:hAnsi="Georgia"/>
          <w:sz w:val="22"/>
          <w:szCs w:val="22"/>
        </w:rPr>
        <w:t>CP</w:t>
      </w:r>
      <w:r w:rsidRPr="00EA7BFE">
        <w:rPr>
          <w:rFonts w:ascii="Georgia" w:hAnsi="Georgia" w:cs="Geeza Pro"/>
          <w:sz w:val="22"/>
          <w:szCs w:val="22"/>
        </w:rPr>
        <w:t xml:space="preserve"> </w:t>
      </w:r>
      <w:r w:rsidRPr="00EA7BFE">
        <w:rPr>
          <w:rFonts w:ascii="Georgia" w:hAnsi="Georgia"/>
          <w:sz w:val="22"/>
          <w:szCs w:val="22"/>
        </w:rPr>
        <w:t>has</w:t>
      </w:r>
      <w:r w:rsidRPr="00EA7BFE">
        <w:rPr>
          <w:rFonts w:ascii="Georgia" w:hAnsi="Georgia" w:cs="Geeza Pro"/>
          <w:sz w:val="22"/>
          <w:szCs w:val="22"/>
        </w:rPr>
        <w:t xml:space="preserve"> </w:t>
      </w:r>
      <w:r w:rsidRPr="00EA7BFE">
        <w:rPr>
          <w:rFonts w:ascii="Georgia" w:hAnsi="Georgia"/>
          <w:sz w:val="22"/>
          <w:szCs w:val="22"/>
        </w:rPr>
        <w:t>yet</w:t>
      </w:r>
      <w:r w:rsidRPr="00EA7BFE">
        <w:rPr>
          <w:rFonts w:ascii="Georgia" w:hAnsi="Georgia" w:cs="Geeza Pro"/>
          <w:sz w:val="22"/>
          <w:szCs w:val="22"/>
        </w:rPr>
        <w:t xml:space="preserve"> </w:t>
      </w:r>
      <w:r w:rsidRPr="00EA7BFE">
        <w:rPr>
          <w:rFonts w:ascii="Georgia" w:hAnsi="Georgia"/>
          <w:sz w:val="22"/>
          <w:szCs w:val="22"/>
        </w:rPr>
        <w:t>to</w:t>
      </w:r>
      <w:r w:rsidRPr="00EA7BFE">
        <w:rPr>
          <w:rFonts w:ascii="Georgia" w:hAnsi="Georgia" w:cs="Geeza Pro"/>
          <w:sz w:val="22"/>
          <w:szCs w:val="22"/>
        </w:rPr>
        <w:t xml:space="preserve"> </w:t>
      </w:r>
      <w:r w:rsidRPr="00EA7BFE">
        <w:rPr>
          <w:rFonts w:ascii="Georgia" w:hAnsi="Georgia"/>
          <w:sz w:val="22"/>
          <w:szCs w:val="22"/>
        </w:rPr>
        <w:t>find</w:t>
      </w:r>
      <w:r w:rsidRPr="00EA7BFE">
        <w:rPr>
          <w:rFonts w:ascii="Georgia" w:hAnsi="Georgia" w:cs="Geeza Pro"/>
          <w:sz w:val="22"/>
          <w:szCs w:val="22"/>
        </w:rPr>
        <w:t xml:space="preserve"> </w:t>
      </w:r>
      <w:r w:rsidRPr="00EA7BFE">
        <w:rPr>
          <w:rFonts w:ascii="Georgia" w:hAnsi="Georgia"/>
          <w:sz w:val="22"/>
          <w:szCs w:val="22"/>
        </w:rPr>
        <w:t>a</w:t>
      </w:r>
      <w:r w:rsidRPr="00EA7BFE">
        <w:rPr>
          <w:rFonts w:ascii="Georgia" w:hAnsi="Georgia" w:cs="Geeza Pro"/>
          <w:sz w:val="22"/>
          <w:szCs w:val="22"/>
        </w:rPr>
        <w:t xml:space="preserve"> </w:t>
      </w:r>
      <w:r w:rsidRPr="00EA7BFE">
        <w:rPr>
          <w:rFonts w:ascii="Georgia" w:hAnsi="Georgia"/>
          <w:sz w:val="22"/>
          <w:szCs w:val="22"/>
        </w:rPr>
        <w:t>satisfactory</w:t>
      </w:r>
      <w:r w:rsidRPr="00EA7BFE">
        <w:rPr>
          <w:rFonts w:ascii="Georgia" w:hAnsi="Georgia" w:cs="Geeza Pro"/>
          <w:sz w:val="22"/>
          <w:szCs w:val="22"/>
        </w:rPr>
        <w:t xml:space="preserve"> </w:t>
      </w:r>
      <w:r w:rsidRPr="00EA7BFE">
        <w:rPr>
          <w:rFonts w:ascii="Georgia" w:hAnsi="Georgia"/>
          <w:sz w:val="22"/>
          <w:szCs w:val="22"/>
        </w:rPr>
        <w:t>way</w:t>
      </w:r>
      <w:r w:rsidRPr="00EA7BFE">
        <w:rPr>
          <w:rFonts w:ascii="Georgia" w:hAnsi="Georgia" w:cs="Geeza Pro"/>
          <w:sz w:val="22"/>
          <w:szCs w:val="22"/>
        </w:rPr>
        <w:t xml:space="preserve"> </w:t>
      </w:r>
      <w:r w:rsidRPr="00EA7BFE">
        <w:rPr>
          <w:rFonts w:ascii="Georgia" w:hAnsi="Georgia"/>
          <w:sz w:val="22"/>
          <w:szCs w:val="22"/>
        </w:rPr>
        <w:t>of</w:t>
      </w:r>
      <w:r w:rsidRPr="00EA7BFE">
        <w:rPr>
          <w:rFonts w:ascii="Georgia" w:hAnsi="Georgia" w:cs="Geeza Pro"/>
          <w:sz w:val="22"/>
          <w:szCs w:val="22"/>
        </w:rPr>
        <w:t xml:space="preserve"> </w:t>
      </w:r>
      <w:r w:rsidRPr="00EA7BFE">
        <w:rPr>
          <w:rFonts w:ascii="Georgia" w:hAnsi="Georgia"/>
          <w:sz w:val="22"/>
          <w:szCs w:val="22"/>
        </w:rPr>
        <w:t>reconciling</w:t>
      </w:r>
      <w:r w:rsidRPr="00EA7BFE">
        <w:rPr>
          <w:rFonts w:ascii="Georgia" w:hAnsi="Georgia" w:cs="Geeza Pro"/>
          <w:sz w:val="22"/>
          <w:szCs w:val="22"/>
        </w:rPr>
        <w:t xml:space="preserve"> </w:t>
      </w:r>
      <w:r w:rsidRPr="00EA7BFE">
        <w:rPr>
          <w:rFonts w:ascii="Georgia" w:hAnsi="Georgia"/>
          <w:sz w:val="22"/>
          <w:szCs w:val="22"/>
        </w:rPr>
        <w:t>its</w:t>
      </w:r>
      <w:r w:rsidRPr="00EA7BFE">
        <w:rPr>
          <w:rFonts w:ascii="Georgia" w:hAnsi="Georgia" w:cs="Geeza Pro"/>
          <w:sz w:val="22"/>
          <w:szCs w:val="22"/>
        </w:rPr>
        <w:t xml:space="preserve"> </w:t>
      </w:r>
      <w:r w:rsidRPr="00EA7BFE">
        <w:rPr>
          <w:rFonts w:ascii="Georgia" w:hAnsi="Georgia"/>
          <w:sz w:val="22"/>
          <w:szCs w:val="22"/>
        </w:rPr>
        <w:t>opportunistic</w:t>
      </w:r>
      <w:r w:rsidRPr="00EA7BFE">
        <w:rPr>
          <w:rFonts w:ascii="Georgia" w:hAnsi="Georgia" w:cs="Geeza Pro"/>
          <w:sz w:val="22"/>
          <w:szCs w:val="22"/>
        </w:rPr>
        <w:t xml:space="preserve"> </w:t>
      </w:r>
      <w:r w:rsidRPr="00EA7BFE">
        <w:rPr>
          <w:rFonts w:ascii="Georgia" w:hAnsi="Georgia"/>
          <w:sz w:val="22"/>
          <w:szCs w:val="22"/>
        </w:rPr>
        <w:t>desire</w:t>
      </w:r>
      <w:r w:rsidRPr="00EA7BFE">
        <w:rPr>
          <w:rFonts w:ascii="Georgia" w:hAnsi="Georgia" w:cs="Geeza Pro"/>
          <w:sz w:val="22"/>
          <w:szCs w:val="22"/>
        </w:rPr>
        <w:t xml:space="preserve"> </w:t>
      </w:r>
      <w:r w:rsidRPr="00EA7BFE">
        <w:rPr>
          <w:rFonts w:ascii="Georgia" w:hAnsi="Georgia"/>
          <w:sz w:val="22"/>
          <w:szCs w:val="22"/>
        </w:rPr>
        <w:t>to</w:t>
      </w:r>
      <w:r w:rsidRPr="00EA7BFE">
        <w:rPr>
          <w:rFonts w:ascii="Georgia" w:hAnsi="Georgia" w:cs="Geeza Pro"/>
          <w:sz w:val="22"/>
          <w:szCs w:val="22"/>
        </w:rPr>
        <w:t xml:space="preserve"> </w:t>
      </w:r>
      <w:r w:rsidRPr="00EA7BFE">
        <w:rPr>
          <w:rFonts w:ascii="Georgia" w:hAnsi="Georgia"/>
          <w:sz w:val="22"/>
          <w:szCs w:val="22"/>
        </w:rPr>
        <w:t>capitalize</w:t>
      </w:r>
      <w:r w:rsidRPr="00EA7BFE">
        <w:rPr>
          <w:rFonts w:ascii="Georgia" w:hAnsi="Georgia" w:cs="Geeza Pro"/>
          <w:sz w:val="22"/>
          <w:szCs w:val="22"/>
        </w:rPr>
        <w:t xml:space="preserve"> </w:t>
      </w:r>
      <w:r w:rsidRPr="00EA7BFE">
        <w:rPr>
          <w:rFonts w:ascii="Georgia" w:hAnsi="Georgia"/>
          <w:sz w:val="22"/>
          <w:szCs w:val="22"/>
        </w:rPr>
        <w:t>on</w:t>
      </w:r>
      <w:r w:rsidRPr="00EA7BFE">
        <w:rPr>
          <w:rFonts w:ascii="Georgia" w:hAnsi="Georgia" w:cs="Geeza Pro"/>
          <w:sz w:val="22"/>
          <w:szCs w:val="22"/>
        </w:rPr>
        <w:t xml:space="preserve"> </w:t>
      </w:r>
      <w:r w:rsidRPr="00EA7BFE">
        <w:rPr>
          <w:rFonts w:ascii="Georgia" w:hAnsi="Georgia"/>
          <w:sz w:val="22"/>
          <w:szCs w:val="22"/>
        </w:rPr>
        <w:t>the</w:t>
      </w:r>
      <w:r w:rsidRPr="00EA7BFE">
        <w:rPr>
          <w:rFonts w:ascii="Georgia" w:hAnsi="Georgia" w:cs="Geeza Pro"/>
          <w:sz w:val="22"/>
          <w:szCs w:val="22"/>
        </w:rPr>
        <w:t xml:space="preserve"> </w:t>
      </w:r>
      <w:r w:rsidRPr="00EA7BFE">
        <w:rPr>
          <w:rFonts w:ascii="Georgia" w:hAnsi="Georgia"/>
          <w:sz w:val="22"/>
          <w:szCs w:val="22"/>
        </w:rPr>
        <w:t>antinuclear</w:t>
      </w:r>
      <w:r w:rsidRPr="00EA7BFE">
        <w:rPr>
          <w:rFonts w:ascii="Georgia" w:hAnsi="Georgia" w:cs="Geeza Pro"/>
          <w:sz w:val="22"/>
          <w:szCs w:val="22"/>
        </w:rPr>
        <w:t xml:space="preserve"> </w:t>
      </w:r>
      <w:r w:rsidRPr="00EA7BFE">
        <w:rPr>
          <w:rFonts w:ascii="Georgia" w:hAnsi="Georgia"/>
          <w:sz w:val="22"/>
          <w:szCs w:val="22"/>
        </w:rPr>
        <w:t>movement</w:t>
      </w:r>
      <w:r w:rsidRPr="00EA7BFE">
        <w:rPr>
          <w:rFonts w:ascii="Georgia" w:hAnsi="Georgia" w:cs="Geeza Pro"/>
          <w:sz w:val="22"/>
          <w:szCs w:val="22"/>
        </w:rPr>
        <w:t xml:space="preserve"> </w:t>
      </w:r>
      <w:r w:rsidRPr="00EA7BFE">
        <w:rPr>
          <w:rFonts w:ascii="Georgia" w:hAnsi="Georgia"/>
          <w:sz w:val="22"/>
          <w:szCs w:val="22"/>
        </w:rPr>
        <w:t>and</w:t>
      </w:r>
      <w:r w:rsidRPr="00EA7BFE">
        <w:rPr>
          <w:rFonts w:ascii="Georgia" w:hAnsi="Georgia" w:cs="Geeza Pro"/>
          <w:sz w:val="22"/>
          <w:szCs w:val="22"/>
        </w:rPr>
        <w:t xml:space="preserve"> </w:t>
      </w:r>
      <w:r w:rsidRPr="00EA7BFE">
        <w:rPr>
          <w:rFonts w:ascii="Georgia" w:hAnsi="Georgia"/>
          <w:sz w:val="22"/>
          <w:szCs w:val="22"/>
        </w:rPr>
        <w:t>its</w:t>
      </w:r>
      <w:r w:rsidRPr="00EA7BFE">
        <w:rPr>
          <w:rFonts w:ascii="Georgia" w:hAnsi="Georgia" w:cs="Geeza Pro"/>
          <w:sz w:val="22"/>
          <w:szCs w:val="22"/>
        </w:rPr>
        <w:t xml:space="preserve"> </w:t>
      </w:r>
      <w:r w:rsidRPr="00EA7BFE">
        <w:rPr>
          <w:rFonts w:ascii="Georgia" w:hAnsi="Georgia"/>
          <w:sz w:val="22"/>
          <w:szCs w:val="22"/>
        </w:rPr>
        <w:t>inability</w:t>
      </w:r>
      <w:r w:rsidRPr="00EA7BFE">
        <w:rPr>
          <w:rFonts w:ascii="Georgia" w:hAnsi="Georgia" w:cs="Geeza Pro"/>
          <w:sz w:val="22"/>
          <w:szCs w:val="22"/>
        </w:rPr>
        <w:t xml:space="preserve"> </w:t>
      </w:r>
      <w:r w:rsidRPr="00EA7BFE">
        <w:rPr>
          <w:rFonts w:ascii="Georgia" w:hAnsi="Georgia"/>
          <w:sz w:val="22"/>
          <w:szCs w:val="22"/>
        </w:rPr>
        <w:t>to</w:t>
      </w:r>
      <w:r w:rsidRPr="00EA7BFE">
        <w:rPr>
          <w:rFonts w:ascii="Georgia" w:hAnsi="Georgia" w:cs="Geeza Pro"/>
          <w:sz w:val="22"/>
          <w:szCs w:val="22"/>
        </w:rPr>
        <w:t xml:space="preserve"> </w:t>
      </w:r>
      <w:r w:rsidRPr="00EA7BFE">
        <w:rPr>
          <w:rFonts w:ascii="Georgia" w:hAnsi="Georgia"/>
          <w:sz w:val="22"/>
          <w:szCs w:val="22"/>
        </w:rPr>
        <w:t>oppose</w:t>
      </w:r>
      <w:r w:rsidRPr="00EA7BFE">
        <w:rPr>
          <w:rFonts w:ascii="Georgia" w:hAnsi="Georgia" w:cs="Geeza Pro"/>
          <w:sz w:val="22"/>
          <w:szCs w:val="22"/>
        </w:rPr>
        <w:t xml:space="preserve"> </w:t>
      </w:r>
      <w:r w:rsidRPr="00EA7BFE">
        <w:rPr>
          <w:rFonts w:ascii="Georgia" w:hAnsi="Georgia"/>
          <w:sz w:val="22"/>
          <w:szCs w:val="22"/>
        </w:rPr>
        <w:t>the</w:t>
      </w:r>
      <w:r w:rsidRPr="00EA7BFE">
        <w:rPr>
          <w:rFonts w:ascii="Georgia" w:hAnsi="Georgia" w:cs="Geeza Pro"/>
          <w:sz w:val="22"/>
          <w:szCs w:val="22"/>
        </w:rPr>
        <w:t xml:space="preserve"> </w:t>
      </w:r>
      <w:r w:rsidRPr="00EA7BFE">
        <w:rPr>
          <w:rFonts w:ascii="Georgia" w:hAnsi="Georgia"/>
          <w:sz w:val="22"/>
          <w:szCs w:val="22"/>
        </w:rPr>
        <w:t>reckless</w:t>
      </w:r>
      <w:r w:rsidRPr="00EA7BFE">
        <w:rPr>
          <w:rFonts w:ascii="Georgia" w:hAnsi="Georgia" w:cs="Geeza Pro"/>
          <w:sz w:val="22"/>
          <w:szCs w:val="22"/>
        </w:rPr>
        <w:t xml:space="preserve"> </w:t>
      </w:r>
      <w:r w:rsidRPr="00EA7BFE">
        <w:rPr>
          <w:rFonts w:ascii="Georgia" w:hAnsi="Georgia"/>
          <w:sz w:val="22"/>
          <w:szCs w:val="22"/>
        </w:rPr>
        <w:t>nuclear</w:t>
      </w:r>
      <w:r w:rsidRPr="00EA7BFE">
        <w:rPr>
          <w:rFonts w:ascii="Georgia" w:hAnsi="Georgia" w:cs="Geeza Pro"/>
          <w:sz w:val="22"/>
          <w:szCs w:val="22"/>
        </w:rPr>
        <w:t xml:space="preserve"> </w:t>
      </w:r>
      <w:r w:rsidRPr="00EA7BFE">
        <w:rPr>
          <w:rFonts w:ascii="Georgia" w:hAnsi="Georgia"/>
          <w:sz w:val="22"/>
          <w:szCs w:val="22"/>
        </w:rPr>
        <w:t>proliferation</w:t>
      </w:r>
      <w:r w:rsidRPr="00EA7BFE">
        <w:rPr>
          <w:rFonts w:ascii="Georgia" w:hAnsi="Georgia" w:cs="Geeza Pro"/>
          <w:sz w:val="22"/>
          <w:szCs w:val="22"/>
        </w:rPr>
        <w:t xml:space="preserve"> </w:t>
      </w:r>
      <w:r w:rsidRPr="00EA7BFE">
        <w:rPr>
          <w:rFonts w:ascii="Georgia" w:hAnsi="Georgia"/>
          <w:sz w:val="22"/>
          <w:szCs w:val="22"/>
        </w:rPr>
        <w:t>being</w:t>
      </w:r>
      <w:r w:rsidRPr="00EA7BFE">
        <w:rPr>
          <w:rFonts w:ascii="Georgia" w:hAnsi="Georgia" w:cs="Geeza Pro"/>
          <w:sz w:val="22"/>
          <w:szCs w:val="22"/>
        </w:rPr>
        <w:t xml:space="preserve"> </w:t>
      </w:r>
      <w:r w:rsidRPr="00EA7BFE">
        <w:rPr>
          <w:rFonts w:ascii="Georgia" w:hAnsi="Georgia"/>
          <w:sz w:val="22"/>
          <w:szCs w:val="22"/>
        </w:rPr>
        <w:t>directed</w:t>
      </w:r>
      <w:r w:rsidRPr="00EA7BFE">
        <w:rPr>
          <w:rFonts w:ascii="Georgia" w:hAnsi="Georgia" w:cs="Geeza Pro"/>
          <w:sz w:val="22"/>
          <w:szCs w:val="22"/>
        </w:rPr>
        <w:t xml:space="preserve"> </w:t>
      </w:r>
      <w:r w:rsidRPr="00EA7BFE">
        <w:rPr>
          <w:rFonts w:ascii="Georgia" w:hAnsi="Georgia"/>
          <w:sz w:val="22"/>
          <w:szCs w:val="22"/>
        </w:rPr>
        <w:t>from</w:t>
      </w:r>
      <w:r w:rsidRPr="00EA7BFE">
        <w:rPr>
          <w:rFonts w:ascii="Georgia" w:hAnsi="Georgia" w:cs="Geeza Pro"/>
          <w:sz w:val="22"/>
          <w:szCs w:val="22"/>
        </w:rPr>
        <w:t xml:space="preserve"> </w:t>
      </w:r>
      <w:r w:rsidRPr="00EA7BFE">
        <w:rPr>
          <w:rFonts w:ascii="Georgia" w:hAnsi="Georgia"/>
          <w:sz w:val="22"/>
          <w:szCs w:val="22"/>
        </w:rPr>
        <w:t>the</w:t>
      </w:r>
      <w:r w:rsidRPr="00EA7BFE">
        <w:rPr>
          <w:rFonts w:ascii="Georgia" w:hAnsi="Georgia" w:cs="Geeza Pro"/>
          <w:sz w:val="22"/>
          <w:szCs w:val="22"/>
        </w:rPr>
        <w:t xml:space="preserve"> </w:t>
      </w:r>
      <w:r w:rsidRPr="00EA7BFE">
        <w:rPr>
          <w:rFonts w:ascii="Georgia" w:hAnsi="Georgia"/>
          <w:sz w:val="22"/>
          <w:szCs w:val="22"/>
        </w:rPr>
        <w:t>Kremlin</w:t>
      </w:r>
      <w:r w:rsidRPr="00EA7BFE">
        <w:rPr>
          <w:rFonts w:ascii="Georgia" w:hAnsi="Georgia" w:cs="Geeza Pro"/>
          <w:sz w:val="22"/>
          <w:szCs w:val="22"/>
        </w:rPr>
        <w:t xml:space="preserve">. </w:t>
      </w:r>
      <w:r w:rsidRPr="00EA7BFE">
        <w:rPr>
          <w:rFonts w:ascii="Georgia" w:hAnsi="Georgia"/>
          <w:sz w:val="22"/>
          <w:szCs w:val="22"/>
        </w:rPr>
        <w:t>Taking</w:t>
      </w:r>
      <w:r w:rsidRPr="00EA7BFE">
        <w:rPr>
          <w:rFonts w:ascii="Georgia" w:hAnsi="Georgia" w:cs="Geeza Pro"/>
          <w:sz w:val="22"/>
          <w:szCs w:val="22"/>
        </w:rPr>
        <w:t xml:space="preserve"> </w:t>
      </w:r>
      <w:r w:rsidRPr="00EA7BFE">
        <w:rPr>
          <w:rFonts w:ascii="Georgia" w:hAnsi="Georgia"/>
          <w:sz w:val="22"/>
          <w:szCs w:val="22"/>
        </w:rPr>
        <w:t>a</w:t>
      </w:r>
      <w:r w:rsidRPr="00EA7BFE">
        <w:rPr>
          <w:rFonts w:ascii="Georgia" w:hAnsi="Georgia" w:cs="Geeza Pro"/>
          <w:sz w:val="22"/>
          <w:szCs w:val="22"/>
        </w:rPr>
        <w:t xml:space="preserve"> </w:t>
      </w:r>
      <w:r w:rsidRPr="00EA7BFE">
        <w:rPr>
          <w:rFonts w:ascii="Georgia" w:hAnsi="Georgia"/>
          <w:sz w:val="22"/>
          <w:szCs w:val="22"/>
        </w:rPr>
        <w:t>page</w:t>
      </w:r>
      <w:r w:rsidRPr="00EA7BFE">
        <w:rPr>
          <w:rFonts w:ascii="Georgia" w:hAnsi="Georgia" w:cs="Geeza Pro"/>
          <w:sz w:val="22"/>
          <w:szCs w:val="22"/>
        </w:rPr>
        <w:t xml:space="preserve"> </w:t>
      </w:r>
      <w:r w:rsidRPr="00EA7BFE">
        <w:rPr>
          <w:rFonts w:ascii="Georgia" w:hAnsi="Georgia"/>
          <w:sz w:val="22"/>
          <w:szCs w:val="22"/>
        </w:rPr>
        <w:t>out</w:t>
      </w:r>
      <w:r w:rsidRPr="00EA7BFE">
        <w:rPr>
          <w:rFonts w:ascii="Georgia" w:hAnsi="Georgia" w:cs="Geeza Pro"/>
          <w:sz w:val="22"/>
          <w:szCs w:val="22"/>
        </w:rPr>
        <w:t xml:space="preserve"> </w:t>
      </w:r>
      <w:r w:rsidRPr="00EA7BFE">
        <w:rPr>
          <w:rFonts w:ascii="Georgia" w:hAnsi="Georgia"/>
          <w:sz w:val="22"/>
          <w:szCs w:val="22"/>
        </w:rPr>
        <w:t>of</w:t>
      </w:r>
      <w:r w:rsidRPr="00EA7BFE">
        <w:rPr>
          <w:rFonts w:ascii="Georgia" w:hAnsi="Georgia" w:cs="Geeza Pro"/>
          <w:sz w:val="22"/>
          <w:szCs w:val="22"/>
        </w:rPr>
        <w:t xml:space="preserve"> </w:t>
      </w:r>
      <w:r w:rsidRPr="00EA7BFE">
        <w:rPr>
          <w:rFonts w:ascii="Georgia" w:hAnsi="Georgia"/>
          <w:sz w:val="22"/>
          <w:szCs w:val="22"/>
        </w:rPr>
        <w:t>the</w:t>
      </w:r>
      <w:r w:rsidRPr="00EA7BFE">
        <w:rPr>
          <w:rFonts w:ascii="Georgia" w:hAnsi="Georgia" w:cs="Geeza Pro"/>
          <w:sz w:val="22"/>
          <w:szCs w:val="22"/>
        </w:rPr>
        <w:t xml:space="preserve"> </w:t>
      </w:r>
      <w:r w:rsidRPr="00EA7BFE">
        <w:rPr>
          <w:rFonts w:ascii="Georgia" w:hAnsi="Georgia"/>
          <w:sz w:val="22"/>
          <w:szCs w:val="22"/>
        </w:rPr>
        <w:t>CP's</w:t>
      </w:r>
      <w:r w:rsidRPr="00EA7BFE">
        <w:rPr>
          <w:rFonts w:ascii="Georgia" w:hAnsi="Georgia" w:cs="Geeza Pro"/>
          <w:sz w:val="22"/>
          <w:szCs w:val="22"/>
        </w:rPr>
        <w:t xml:space="preserve"> </w:t>
      </w:r>
      <w:r w:rsidRPr="00EA7BFE">
        <w:rPr>
          <w:rFonts w:ascii="Georgia" w:hAnsi="Georgia"/>
          <w:sz w:val="22"/>
          <w:szCs w:val="22"/>
        </w:rPr>
        <w:t>book</w:t>
      </w:r>
      <w:r w:rsidRPr="00EA7BFE">
        <w:rPr>
          <w:rFonts w:ascii="Georgia" w:hAnsi="Georgia" w:cs="Geeza Pro"/>
          <w:sz w:val="22"/>
          <w:szCs w:val="22"/>
        </w:rPr>
        <w:t xml:space="preserve"> </w:t>
      </w:r>
      <w:r w:rsidRPr="00EA7BFE">
        <w:rPr>
          <w:rFonts w:ascii="Georgia" w:hAnsi="Georgia"/>
          <w:sz w:val="22"/>
          <w:szCs w:val="22"/>
        </w:rPr>
        <w:t>of</w:t>
      </w:r>
      <w:r w:rsidRPr="00EA7BFE">
        <w:rPr>
          <w:rFonts w:ascii="Georgia" w:hAnsi="Georgia" w:cs="Geeza Pro"/>
          <w:sz w:val="22"/>
          <w:szCs w:val="22"/>
        </w:rPr>
        <w:t xml:space="preserve"> </w:t>
      </w:r>
      <w:r w:rsidRPr="00EA7BFE">
        <w:rPr>
          <w:rFonts w:ascii="Georgia" w:hAnsi="Georgia"/>
          <w:sz w:val="22"/>
          <w:szCs w:val="22"/>
        </w:rPr>
        <w:t>opportunism,</w:t>
      </w:r>
      <w:r w:rsidRPr="00EA7BFE">
        <w:rPr>
          <w:rFonts w:ascii="Georgia" w:hAnsi="Georgia" w:cs="Geeza Pro"/>
          <w:sz w:val="22"/>
          <w:szCs w:val="22"/>
        </w:rPr>
        <w:t xml:space="preserve"> </w:t>
      </w:r>
      <w:r w:rsidRPr="00EA7BFE">
        <w:rPr>
          <w:rFonts w:ascii="Georgia" w:hAnsi="Georgia"/>
          <w:sz w:val="22"/>
          <w:szCs w:val="22"/>
        </w:rPr>
        <w:t>the</w:t>
      </w:r>
      <w:r w:rsidRPr="00EA7BFE">
        <w:rPr>
          <w:rFonts w:ascii="Georgia" w:hAnsi="Georgia" w:cs="Geeza Pro"/>
          <w:sz w:val="22"/>
          <w:szCs w:val="22"/>
        </w:rPr>
        <w:t xml:space="preserve"> </w:t>
      </w:r>
      <w:r w:rsidRPr="00EA7BFE">
        <w:rPr>
          <w:rFonts w:ascii="Georgia" w:hAnsi="Georgia"/>
          <w:sz w:val="22"/>
          <w:szCs w:val="22"/>
        </w:rPr>
        <w:t>SWP</w:t>
      </w:r>
      <w:r w:rsidRPr="00EA7BFE">
        <w:rPr>
          <w:rFonts w:ascii="Georgia" w:hAnsi="Georgia" w:cs="Geeza Pro"/>
          <w:sz w:val="22"/>
          <w:szCs w:val="22"/>
        </w:rPr>
        <w:t xml:space="preserve"> </w:t>
      </w:r>
      <w:r w:rsidRPr="00EA7BFE">
        <w:rPr>
          <w:rFonts w:ascii="Georgia" w:hAnsi="Georgia"/>
          <w:sz w:val="22"/>
          <w:szCs w:val="22"/>
        </w:rPr>
        <w:t>is</w:t>
      </w:r>
      <w:r w:rsidRPr="00EA7BFE">
        <w:rPr>
          <w:rFonts w:ascii="Georgia" w:hAnsi="Georgia" w:cs="Geeza Pro"/>
          <w:sz w:val="22"/>
          <w:szCs w:val="22"/>
        </w:rPr>
        <w:t xml:space="preserve"> </w:t>
      </w:r>
      <w:r w:rsidRPr="00EA7BFE">
        <w:rPr>
          <w:rFonts w:ascii="Georgia" w:hAnsi="Georgia"/>
          <w:sz w:val="22"/>
          <w:szCs w:val="22"/>
        </w:rPr>
        <w:t>taking</w:t>
      </w:r>
      <w:r w:rsidRPr="00EA7BFE">
        <w:rPr>
          <w:rFonts w:ascii="Georgia" w:hAnsi="Georgia" w:cs="Geeza Pro"/>
          <w:sz w:val="22"/>
          <w:szCs w:val="22"/>
        </w:rPr>
        <w:t xml:space="preserve"> </w:t>
      </w:r>
      <w:r w:rsidRPr="00EA7BFE">
        <w:rPr>
          <w:rFonts w:ascii="Georgia" w:hAnsi="Georgia"/>
          <w:sz w:val="22"/>
          <w:szCs w:val="22"/>
        </w:rPr>
        <w:t>up</w:t>
      </w:r>
      <w:r w:rsidRPr="00EA7BFE">
        <w:rPr>
          <w:rFonts w:ascii="Georgia" w:hAnsi="Georgia" w:cs="Geeza Pro"/>
          <w:sz w:val="22"/>
          <w:szCs w:val="22"/>
        </w:rPr>
        <w:t xml:space="preserve"> </w:t>
      </w:r>
      <w:r w:rsidRPr="00EA7BFE">
        <w:rPr>
          <w:rFonts w:ascii="Georgia" w:hAnsi="Georgia"/>
          <w:sz w:val="22"/>
          <w:szCs w:val="22"/>
        </w:rPr>
        <w:t>the</w:t>
      </w:r>
      <w:r w:rsidRPr="00EA7BFE">
        <w:rPr>
          <w:rFonts w:ascii="Georgia" w:hAnsi="Georgia" w:cs="Geeza Pro"/>
          <w:sz w:val="22"/>
          <w:szCs w:val="22"/>
        </w:rPr>
        <w:t xml:space="preserve"> </w:t>
      </w:r>
      <w:r w:rsidRPr="00EA7BFE">
        <w:rPr>
          <w:rFonts w:ascii="Georgia" w:hAnsi="Georgia"/>
          <w:sz w:val="22"/>
          <w:szCs w:val="22"/>
        </w:rPr>
        <w:t>call</w:t>
      </w:r>
      <w:r w:rsidRPr="00EA7BFE">
        <w:rPr>
          <w:rFonts w:ascii="Georgia" w:hAnsi="Georgia" w:cs="Geeza Pro"/>
          <w:sz w:val="22"/>
          <w:szCs w:val="22"/>
        </w:rPr>
        <w:t xml:space="preserve"> </w:t>
      </w:r>
      <w:r w:rsidRPr="00EA7BFE">
        <w:rPr>
          <w:rFonts w:ascii="Georgia" w:hAnsi="Georgia"/>
          <w:sz w:val="22"/>
          <w:szCs w:val="22"/>
        </w:rPr>
        <w:t>to</w:t>
      </w:r>
      <w:r w:rsidRPr="00EA7BFE">
        <w:rPr>
          <w:rFonts w:ascii="Georgia" w:hAnsi="Georgia" w:cs="Geeza Pro"/>
          <w:sz w:val="22"/>
          <w:szCs w:val="22"/>
        </w:rPr>
        <w:t xml:space="preserve"> </w:t>
      </w:r>
      <w:r w:rsidRPr="00EA7BFE">
        <w:rPr>
          <w:rFonts w:ascii="Georgia" w:hAnsi="Georgia"/>
          <w:sz w:val="22"/>
          <w:szCs w:val="22"/>
        </w:rPr>
        <w:t>shut</w:t>
      </w:r>
      <w:r w:rsidRPr="00EA7BFE">
        <w:rPr>
          <w:rFonts w:ascii="Georgia" w:hAnsi="Georgia" w:cs="Geeza Pro"/>
          <w:sz w:val="22"/>
          <w:szCs w:val="22"/>
        </w:rPr>
        <w:t xml:space="preserve"> </w:t>
      </w:r>
      <w:r w:rsidRPr="00EA7BFE">
        <w:rPr>
          <w:rFonts w:ascii="Georgia" w:hAnsi="Georgia"/>
          <w:sz w:val="22"/>
          <w:szCs w:val="22"/>
        </w:rPr>
        <w:t>the</w:t>
      </w:r>
      <w:r w:rsidRPr="00EA7BFE">
        <w:rPr>
          <w:rFonts w:ascii="Georgia" w:hAnsi="Georgia" w:cs="Geeza Pro"/>
          <w:sz w:val="22"/>
          <w:szCs w:val="22"/>
        </w:rPr>
        <w:t xml:space="preserve"> </w:t>
      </w:r>
      <w:r w:rsidRPr="00EA7BFE">
        <w:rPr>
          <w:rFonts w:ascii="Georgia" w:hAnsi="Georgia"/>
          <w:sz w:val="22"/>
          <w:szCs w:val="22"/>
        </w:rPr>
        <w:t>nukes</w:t>
      </w:r>
      <w:r w:rsidRPr="00EA7BFE">
        <w:rPr>
          <w:rFonts w:ascii="Georgia" w:hAnsi="Georgia" w:cs="Geeza Pro"/>
          <w:sz w:val="22"/>
          <w:szCs w:val="22"/>
        </w:rPr>
        <w:t xml:space="preserve"> </w:t>
      </w:r>
      <w:r w:rsidRPr="00EA7BFE">
        <w:rPr>
          <w:rFonts w:ascii="Georgia" w:hAnsi="Georgia"/>
          <w:sz w:val="22"/>
          <w:szCs w:val="22"/>
        </w:rPr>
        <w:t>down</w:t>
      </w:r>
      <w:r w:rsidRPr="00EA7BFE">
        <w:rPr>
          <w:rFonts w:ascii="Georgia" w:hAnsi="Georgia" w:cs="Geeza Pro"/>
          <w:sz w:val="22"/>
          <w:szCs w:val="22"/>
        </w:rPr>
        <w:t xml:space="preserve"> </w:t>
      </w:r>
      <w:r w:rsidRPr="00EA7BFE">
        <w:rPr>
          <w:rFonts w:ascii="Georgia" w:hAnsi="Georgia"/>
          <w:sz w:val="22"/>
          <w:szCs w:val="22"/>
        </w:rPr>
        <w:t>now,</w:t>
      </w:r>
      <w:r w:rsidRPr="00EA7BFE">
        <w:rPr>
          <w:rFonts w:ascii="Georgia" w:hAnsi="Georgia" w:cs="Geeza Pro"/>
          <w:sz w:val="22"/>
          <w:szCs w:val="22"/>
        </w:rPr>
        <w:t xml:space="preserve"> </w:t>
      </w:r>
      <w:r w:rsidRPr="00EA7BFE">
        <w:rPr>
          <w:rFonts w:ascii="Georgia" w:hAnsi="Georgia"/>
          <w:sz w:val="22"/>
          <w:szCs w:val="22"/>
        </w:rPr>
        <w:t>all</w:t>
      </w:r>
      <w:r w:rsidRPr="00EA7BFE">
        <w:rPr>
          <w:rFonts w:ascii="Georgia" w:hAnsi="Georgia" w:cs="Geeza Pro"/>
          <w:sz w:val="22"/>
          <w:szCs w:val="22"/>
        </w:rPr>
        <w:t xml:space="preserve"> </w:t>
      </w:r>
      <w:r w:rsidRPr="00EA7BFE">
        <w:rPr>
          <w:rFonts w:ascii="Georgia" w:hAnsi="Georgia"/>
          <w:sz w:val="22"/>
          <w:szCs w:val="22"/>
        </w:rPr>
        <w:t>the</w:t>
      </w:r>
      <w:r w:rsidRPr="00EA7BFE">
        <w:rPr>
          <w:rFonts w:ascii="Georgia" w:hAnsi="Georgia" w:cs="Geeza Pro"/>
          <w:sz w:val="22"/>
          <w:szCs w:val="22"/>
        </w:rPr>
        <w:t xml:space="preserve"> </w:t>
      </w:r>
      <w:r w:rsidRPr="00EA7BFE">
        <w:rPr>
          <w:rFonts w:ascii="Georgia" w:hAnsi="Georgia"/>
          <w:sz w:val="22"/>
          <w:szCs w:val="22"/>
        </w:rPr>
        <w:t>while</w:t>
      </w:r>
      <w:r w:rsidRPr="00EA7BFE">
        <w:rPr>
          <w:rFonts w:ascii="Georgia" w:hAnsi="Georgia" w:cs="Geeza Pro"/>
          <w:sz w:val="22"/>
          <w:szCs w:val="22"/>
        </w:rPr>
        <w:t xml:space="preserve"> </w:t>
      </w:r>
      <w:r w:rsidRPr="00EA7BFE">
        <w:rPr>
          <w:rFonts w:ascii="Georgia" w:hAnsi="Georgia"/>
          <w:sz w:val="22"/>
          <w:szCs w:val="22"/>
        </w:rPr>
        <w:t>seeing</w:t>
      </w:r>
      <w:r w:rsidRPr="00EA7BFE">
        <w:rPr>
          <w:rFonts w:ascii="Georgia" w:hAnsi="Georgia" w:cs="Geeza Pro"/>
          <w:sz w:val="22"/>
          <w:szCs w:val="22"/>
        </w:rPr>
        <w:t xml:space="preserve"> </w:t>
      </w:r>
      <w:r w:rsidRPr="00EA7BFE">
        <w:rPr>
          <w:rFonts w:ascii="Georgia" w:hAnsi="Georgia"/>
          <w:sz w:val="22"/>
          <w:szCs w:val="22"/>
        </w:rPr>
        <w:t>little</w:t>
      </w:r>
      <w:r w:rsidRPr="00EA7BFE">
        <w:rPr>
          <w:rFonts w:ascii="Georgia" w:hAnsi="Georgia" w:cs="Geeza Pro"/>
          <w:sz w:val="22"/>
          <w:szCs w:val="22"/>
        </w:rPr>
        <w:t xml:space="preserve"> </w:t>
      </w:r>
      <w:r w:rsidRPr="00EA7BFE">
        <w:rPr>
          <w:rFonts w:ascii="Georgia" w:hAnsi="Georgia"/>
          <w:sz w:val="22"/>
          <w:szCs w:val="22"/>
        </w:rPr>
        <w:t>need</w:t>
      </w:r>
      <w:r w:rsidRPr="00EA7BFE">
        <w:rPr>
          <w:rFonts w:ascii="Georgia" w:hAnsi="Georgia" w:cs="Geeza Pro"/>
          <w:sz w:val="22"/>
          <w:szCs w:val="22"/>
        </w:rPr>
        <w:t xml:space="preserve"> </w:t>
      </w:r>
      <w:r w:rsidRPr="00EA7BFE">
        <w:rPr>
          <w:rFonts w:ascii="Georgia" w:hAnsi="Georgia"/>
          <w:sz w:val="22"/>
          <w:szCs w:val="22"/>
        </w:rPr>
        <w:t>to</w:t>
      </w:r>
      <w:r w:rsidRPr="00EA7BFE">
        <w:rPr>
          <w:rFonts w:ascii="Georgia" w:hAnsi="Georgia" w:cs="Geeza Pro"/>
          <w:sz w:val="22"/>
          <w:szCs w:val="22"/>
        </w:rPr>
        <w:t xml:space="preserve"> </w:t>
      </w:r>
      <w:r w:rsidRPr="00EA7BFE">
        <w:rPr>
          <w:rFonts w:ascii="Georgia" w:hAnsi="Georgia"/>
          <w:sz w:val="22"/>
          <w:szCs w:val="22"/>
        </w:rPr>
        <w:t>establish</w:t>
      </w:r>
      <w:r w:rsidRPr="00EA7BFE">
        <w:rPr>
          <w:rFonts w:ascii="Georgia" w:hAnsi="Georgia" w:cs="Geeza Pro"/>
          <w:sz w:val="22"/>
          <w:szCs w:val="22"/>
        </w:rPr>
        <w:t xml:space="preserve"> </w:t>
      </w:r>
      <w:r w:rsidRPr="00EA7BFE">
        <w:rPr>
          <w:rFonts w:ascii="Georgia" w:hAnsi="Georgia"/>
          <w:sz w:val="22"/>
          <w:szCs w:val="22"/>
        </w:rPr>
        <w:t>the</w:t>
      </w:r>
      <w:r w:rsidRPr="00EA7BFE">
        <w:rPr>
          <w:rFonts w:ascii="Georgia" w:hAnsi="Georgia" w:cs="Geeza Pro"/>
          <w:sz w:val="22"/>
          <w:szCs w:val="22"/>
        </w:rPr>
        <w:t xml:space="preserve"> </w:t>
      </w:r>
      <w:r w:rsidRPr="00EA7BFE">
        <w:rPr>
          <w:rFonts w:ascii="Georgia" w:hAnsi="Georgia"/>
          <w:sz w:val="22"/>
          <w:szCs w:val="22"/>
        </w:rPr>
        <w:t>capitalist</w:t>
      </w:r>
      <w:r w:rsidRPr="00EA7BFE">
        <w:rPr>
          <w:rFonts w:ascii="Georgia" w:hAnsi="Georgia" w:cs="Geeza Pro"/>
          <w:sz w:val="22"/>
          <w:szCs w:val="22"/>
        </w:rPr>
        <w:t xml:space="preserve"> </w:t>
      </w:r>
      <w:r w:rsidRPr="00EA7BFE">
        <w:rPr>
          <w:rFonts w:ascii="Georgia" w:hAnsi="Georgia"/>
          <w:sz w:val="22"/>
          <w:szCs w:val="22"/>
        </w:rPr>
        <w:t>cause</w:t>
      </w:r>
      <w:r w:rsidRPr="00EA7BFE">
        <w:rPr>
          <w:rFonts w:ascii="Georgia" w:hAnsi="Georgia" w:cs="Geeza Pro"/>
          <w:sz w:val="22"/>
          <w:szCs w:val="22"/>
        </w:rPr>
        <w:t xml:space="preserve"> </w:t>
      </w:r>
      <w:r w:rsidRPr="00EA7BFE">
        <w:rPr>
          <w:rFonts w:ascii="Georgia" w:hAnsi="Georgia"/>
          <w:sz w:val="22"/>
          <w:szCs w:val="22"/>
        </w:rPr>
        <w:t>of</w:t>
      </w:r>
      <w:r w:rsidRPr="00EA7BFE">
        <w:rPr>
          <w:rFonts w:ascii="Georgia" w:hAnsi="Georgia" w:cs="Geeza Pro"/>
          <w:sz w:val="22"/>
          <w:szCs w:val="22"/>
        </w:rPr>
        <w:t xml:space="preserve"> </w:t>
      </w:r>
      <w:r w:rsidRPr="00EA7BFE">
        <w:rPr>
          <w:rFonts w:ascii="Georgia" w:hAnsi="Georgia"/>
          <w:sz w:val="22"/>
          <w:szCs w:val="22"/>
        </w:rPr>
        <w:t>the</w:t>
      </w:r>
      <w:r w:rsidRPr="00EA7BFE">
        <w:rPr>
          <w:rFonts w:ascii="Georgia" w:hAnsi="Georgia" w:cs="Geeza Pro"/>
          <w:sz w:val="22"/>
          <w:szCs w:val="22"/>
        </w:rPr>
        <w:t xml:space="preserve"> </w:t>
      </w:r>
      <w:r w:rsidRPr="00EA7BFE">
        <w:rPr>
          <w:rFonts w:ascii="Georgia" w:hAnsi="Georgia"/>
          <w:sz w:val="22"/>
          <w:szCs w:val="22"/>
        </w:rPr>
        <w:t>nuclear</w:t>
      </w:r>
      <w:r w:rsidRPr="00EA7BFE">
        <w:rPr>
          <w:rFonts w:ascii="Georgia" w:hAnsi="Georgia" w:cs="Geeza Pro"/>
          <w:sz w:val="22"/>
          <w:szCs w:val="22"/>
        </w:rPr>
        <w:t xml:space="preserve"> </w:t>
      </w:r>
      <w:r w:rsidRPr="00EA7BFE">
        <w:rPr>
          <w:rFonts w:ascii="Georgia" w:hAnsi="Georgia"/>
          <w:sz w:val="22"/>
          <w:szCs w:val="22"/>
        </w:rPr>
        <w:t>danger</w:t>
      </w:r>
      <w:r w:rsidRPr="00EA7BFE">
        <w:rPr>
          <w:rFonts w:ascii="Georgia" w:hAnsi="Georgia" w:cs="Geeza Pro"/>
          <w:sz w:val="22"/>
          <w:szCs w:val="22"/>
        </w:rPr>
        <w:t xml:space="preserve"> </w:t>
      </w:r>
      <w:r w:rsidRPr="00EA7BFE">
        <w:rPr>
          <w:rFonts w:ascii="Georgia" w:hAnsi="Georgia"/>
          <w:sz w:val="22"/>
          <w:szCs w:val="22"/>
        </w:rPr>
        <w:t>or</w:t>
      </w:r>
      <w:r w:rsidRPr="00EA7BFE">
        <w:rPr>
          <w:rFonts w:ascii="Georgia" w:hAnsi="Georgia" w:cs="Geeza Pro"/>
          <w:sz w:val="22"/>
          <w:szCs w:val="22"/>
        </w:rPr>
        <w:t xml:space="preserve"> </w:t>
      </w:r>
      <w:r w:rsidRPr="00EA7BFE">
        <w:rPr>
          <w:rFonts w:ascii="Georgia" w:hAnsi="Georgia"/>
          <w:sz w:val="22"/>
          <w:szCs w:val="22"/>
        </w:rPr>
        <w:t>to</w:t>
      </w:r>
      <w:r w:rsidRPr="00EA7BFE">
        <w:rPr>
          <w:rFonts w:ascii="Georgia" w:hAnsi="Georgia" w:cs="Geeza Pro"/>
          <w:sz w:val="22"/>
          <w:szCs w:val="22"/>
        </w:rPr>
        <w:t xml:space="preserve"> </w:t>
      </w:r>
      <w:r w:rsidRPr="00EA7BFE">
        <w:rPr>
          <w:rFonts w:ascii="Georgia" w:hAnsi="Georgia"/>
          <w:sz w:val="22"/>
          <w:szCs w:val="22"/>
        </w:rPr>
        <w:t>advance</w:t>
      </w:r>
      <w:r w:rsidRPr="00EA7BFE">
        <w:rPr>
          <w:rFonts w:ascii="Georgia" w:hAnsi="Georgia" w:cs="Geeza Pro"/>
          <w:sz w:val="22"/>
          <w:szCs w:val="22"/>
        </w:rPr>
        <w:t xml:space="preserve"> </w:t>
      </w:r>
      <w:r w:rsidRPr="00EA7BFE">
        <w:rPr>
          <w:rFonts w:ascii="Georgia" w:hAnsi="Georgia"/>
          <w:sz w:val="22"/>
          <w:szCs w:val="22"/>
        </w:rPr>
        <w:t>a</w:t>
      </w:r>
      <w:r w:rsidRPr="00EA7BFE">
        <w:rPr>
          <w:rFonts w:ascii="Georgia" w:hAnsi="Georgia" w:cs="Geeza Pro"/>
          <w:sz w:val="22"/>
          <w:szCs w:val="22"/>
        </w:rPr>
        <w:t xml:space="preserve"> </w:t>
      </w:r>
      <w:r w:rsidRPr="00EA7BFE">
        <w:rPr>
          <w:rFonts w:ascii="Georgia" w:hAnsi="Georgia"/>
          <w:sz w:val="22"/>
          <w:szCs w:val="22"/>
        </w:rPr>
        <w:t>socialist</w:t>
      </w:r>
      <w:r w:rsidRPr="00EA7BFE">
        <w:rPr>
          <w:rFonts w:ascii="Georgia" w:hAnsi="Georgia" w:cs="Geeza Pro"/>
          <w:sz w:val="22"/>
          <w:szCs w:val="22"/>
        </w:rPr>
        <w:t xml:space="preserve"> </w:t>
      </w:r>
      <w:r w:rsidRPr="00EA7BFE">
        <w:rPr>
          <w:rFonts w:ascii="Georgia" w:hAnsi="Georgia"/>
          <w:sz w:val="22"/>
          <w:szCs w:val="22"/>
        </w:rPr>
        <w:t>solution</w:t>
      </w:r>
      <w:r w:rsidRPr="00EA7BFE">
        <w:rPr>
          <w:rFonts w:ascii="Georgia" w:hAnsi="Georgia" w:cs="Geeza Pro"/>
          <w:sz w:val="22"/>
          <w:szCs w:val="22"/>
        </w:rPr>
        <w:t xml:space="preserve">. </w:t>
      </w:r>
      <w:r w:rsidRPr="00EA7BFE">
        <w:rPr>
          <w:rFonts w:ascii="Georgia" w:hAnsi="Georgia"/>
          <w:sz w:val="22"/>
          <w:szCs w:val="22"/>
        </w:rPr>
        <w:t>As</w:t>
      </w:r>
      <w:r w:rsidRPr="00EA7BFE">
        <w:rPr>
          <w:rFonts w:ascii="Georgia" w:hAnsi="Georgia" w:cs="Geeza Pro"/>
          <w:sz w:val="22"/>
          <w:szCs w:val="22"/>
        </w:rPr>
        <w:t xml:space="preserve"> </w:t>
      </w:r>
      <w:r w:rsidRPr="00EA7BFE">
        <w:rPr>
          <w:rFonts w:ascii="Georgia" w:hAnsi="Georgia"/>
          <w:sz w:val="22"/>
          <w:szCs w:val="22"/>
        </w:rPr>
        <w:t>if</w:t>
      </w:r>
      <w:r w:rsidRPr="00EA7BFE">
        <w:rPr>
          <w:rFonts w:ascii="Georgia" w:hAnsi="Georgia" w:cs="Geeza Pro"/>
          <w:sz w:val="22"/>
          <w:szCs w:val="22"/>
        </w:rPr>
        <w:t xml:space="preserve"> </w:t>
      </w:r>
      <w:r w:rsidRPr="00EA7BFE">
        <w:rPr>
          <w:rFonts w:ascii="Georgia" w:hAnsi="Georgia"/>
          <w:sz w:val="22"/>
          <w:szCs w:val="22"/>
        </w:rPr>
        <w:t>black</w:t>
      </w:r>
      <w:r w:rsidRPr="00EA7BFE">
        <w:rPr>
          <w:rFonts w:ascii="Georgia" w:hAnsi="Georgia" w:cs="Geeza Pro"/>
          <w:sz w:val="22"/>
          <w:szCs w:val="22"/>
        </w:rPr>
        <w:t xml:space="preserve"> </w:t>
      </w:r>
      <w:r w:rsidRPr="00EA7BFE">
        <w:rPr>
          <w:rFonts w:ascii="Georgia" w:hAnsi="Georgia"/>
          <w:sz w:val="22"/>
          <w:szCs w:val="22"/>
        </w:rPr>
        <w:t>lung</w:t>
      </w:r>
      <w:r w:rsidRPr="00EA7BFE">
        <w:rPr>
          <w:rFonts w:ascii="Georgia" w:hAnsi="Georgia" w:cs="Geeza Pro"/>
          <w:sz w:val="22"/>
          <w:szCs w:val="22"/>
        </w:rPr>
        <w:t xml:space="preserve"> </w:t>
      </w:r>
      <w:r w:rsidRPr="00EA7BFE">
        <w:rPr>
          <w:rFonts w:ascii="Georgia" w:hAnsi="Georgia"/>
          <w:sz w:val="22"/>
          <w:szCs w:val="22"/>
        </w:rPr>
        <w:t>were</w:t>
      </w:r>
      <w:r w:rsidRPr="00EA7BFE">
        <w:rPr>
          <w:rFonts w:ascii="Georgia" w:hAnsi="Georgia" w:cs="Geeza Pro"/>
          <w:sz w:val="22"/>
          <w:szCs w:val="22"/>
        </w:rPr>
        <w:t xml:space="preserve"> </w:t>
      </w:r>
      <w:r w:rsidRPr="00EA7BFE">
        <w:rPr>
          <w:rFonts w:ascii="Georgia" w:hAnsi="Georgia"/>
          <w:sz w:val="22"/>
          <w:szCs w:val="22"/>
        </w:rPr>
        <w:t>the</w:t>
      </w:r>
      <w:r w:rsidRPr="00EA7BFE">
        <w:rPr>
          <w:rFonts w:ascii="Georgia" w:hAnsi="Georgia" w:cs="Geeza Pro"/>
          <w:sz w:val="22"/>
          <w:szCs w:val="22"/>
        </w:rPr>
        <w:t xml:space="preserve"> </w:t>
      </w:r>
      <w:r w:rsidRPr="00EA7BFE">
        <w:rPr>
          <w:rFonts w:ascii="Georgia" w:hAnsi="Georgia"/>
          <w:sz w:val="22"/>
          <w:szCs w:val="22"/>
        </w:rPr>
        <w:t>socialist</w:t>
      </w:r>
      <w:r w:rsidRPr="00EA7BFE">
        <w:rPr>
          <w:rFonts w:ascii="Georgia" w:hAnsi="Georgia" w:cs="Geeza Pro"/>
          <w:sz w:val="22"/>
          <w:szCs w:val="22"/>
        </w:rPr>
        <w:t xml:space="preserve"> </w:t>
      </w:r>
      <w:r w:rsidRPr="00EA7BFE">
        <w:rPr>
          <w:rFonts w:ascii="Georgia" w:hAnsi="Georgia"/>
          <w:sz w:val="22"/>
          <w:szCs w:val="22"/>
        </w:rPr>
        <w:t>answer</w:t>
      </w:r>
      <w:r w:rsidRPr="00EA7BFE">
        <w:rPr>
          <w:rFonts w:ascii="Georgia" w:hAnsi="Georgia" w:cs="Geeza Pro"/>
          <w:sz w:val="22"/>
          <w:szCs w:val="22"/>
        </w:rPr>
        <w:t xml:space="preserve"> </w:t>
      </w:r>
      <w:r w:rsidRPr="00EA7BFE">
        <w:rPr>
          <w:rFonts w:ascii="Georgia" w:hAnsi="Georgia"/>
          <w:sz w:val="22"/>
          <w:szCs w:val="22"/>
        </w:rPr>
        <w:t>to</w:t>
      </w:r>
      <w:r w:rsidRPr="00EA7BFE">
        <w:rPr>
          <w:rFonts w:ascii="Georgia" w:hAnsi="Georgia" w:cs="Geeza Pro"/>
          <w:sz w:val="22"/>
          <w:szCs w:val="22"/>
        </w:rPr>
        <w:t xml:space="preserve"> </w:t>
      </w:r>
      <w:r w:rsidRPr="00EA7BFE">
        <w:rPr>
          <w:rFonts w:ascii="Georgia" w:hAnsi="Georgia"/>
          <w:sz w:val="22"/>
          <w:szCs w:val="22"/>
        </w:rPr>
        <w:t>radiation</w:t>
      </w:r>
      <w:r w:rsidRPr="00EA7BFE">
        <w:rPr>
          <w:rFonts w:ascii="Georgia" w:hAnsi="Georgia" w:cs="Geeza Pro"/>
          <w:sz w:val="22"/>
          <w:szCs w:val="22"/>
        </w:rPr>
        <w:t xml:space="preserve"> </w:t>
      </w:r>
      <w:r w:rsidRPr="00EA7BFE">
        <w:rPr>
          <w:rFonts w:ascii="Georgia" w:hAnsi="Georgia"/>
          <w:sz w:val="22"/>
          <w:szCs w:val="22"/>
        </w:rPr>
        <w:t>poisoning,</w:t>
      </w:r>
      <w:r w:rsidRPr="00EA7BFE">
        <w:rPr>
          <w:rFonts w:ascii="Georgia" w:hAnsi="Georgia" w:cs="Geeza Pro"/>
          <w:sz w:val="22"/>
          <w:szCs w:val="22"/>
        </w:rPr>
        <w:t xml:space="preserve"> </w:t>
      </w:r>
      <w:r w:rsidRPr="00EA7BFE">
        <w:rPr>
          <w:rFonts w:ascii="Georgia" w:hAnsi="Georgia"/>
          <w:sz w:val="22"/>
          <w:szCs w:val="22"/>
        </w:rPr>
        <w:t>the</w:t>
      </w:r>
      <w:r w:rsidRPr="00EA7BFE">
        <w:rPr>
          <w:rFonts w:ascii="Georgia" w:hAnsi="Georgia" w:cs="Geeza Pro"/>
          <w:sz w:val="22"/>
          <w:szCs w:val="22"/>
        </w:rPr>
        <w:t xml:space="preserve"> </w:t>
      </w:r>
      <w:r w:rsidRPr="00EA7BFE">
        <w:rPr>
          <w:rFonts w:ascii="Georgia" w:hAnsi="Georgia"/>
          <w:sz w:val="22"/>
          <w:szCs w:val="22"/>
        </w:rPr>
        <w:t>SWP</w:t>
      </w:r>
      <w:r w:rsidRPr="00EA7BFE">
        <w:rPr>
          <w:rFonts w:ascii="Georgia" w:hAnsi="Georgia" w:cs="Geeza Pro"/>
          <w:sz w:val="22"/>
          <w:szCs w:val="22"/>
        </w:rPr>
        <w:t xml:space="preserve"> </w:t>
      </w:r>
      <w:r w:rsidRPr="00EA7BFE">
        <w:rPr>
          <w:rFonts w:ascii="Georgia" w:hAnsi="Georgia"/>
          <w:sz w:val="22"/>
          <w:szCs w:val="22"/>
        </w:rPr>
        <w:t>says</w:t>
      </w:r>
      <w:r w:rsidRPr="00EA7BFE">
        <w:rPr>
          <w:rFonts w:ascii="Georgia" w:hAnsi="Georgia" w:cs="Geeza Pro"/>
          <w:sz w:val="22"/>
          <w:szCs w:val="22"/>
        </w:rPr>
        <w:t xml:space="preserve"> </w:t>
      </w:r>
      <w:r w:rsidRPr="00EA7BFE">
        <w:rPr>
          <w:rFonts w:ascii="Georgia" w:hAnsi="Georgia"/>
          <w:sz w:val="22"/>
          <w:szCs w:val="22"/>
        </w:rPr>
        <w:t>the</w:t>
      </w:r>
      <w:r w:rsidRPr="00EA7BFE">
        <w:rPr>
          <w:rFonts w:ascii="Georgia" w:hAnsi="Georgia" w:cs="Geeza Pro"/>
          <w:sz w:val="22"/>
          <w:szCs w:val="22"/>
        </w:rPr>
        <w:t xml:space="preserve"> </w:t>
      </w:r>
      <w:r w:rsidRPr="00EA7BFE">
        <w:rPr>
          <w:rFonts w:ascii="Georgia" w:hAnsi="Georgia"/>
          <w:sz w:val="22"/>
          <w:szCs w:val="22"/>
        </w:rPr>
        <w:t>answer</w:t>
      </w:r>
      <w:r w:rsidRPr="00EA7BFE">
        <w:rPr>
          <w:rFonts w:ascii="Georgia" w:hAnsi="Georgia" w:cs="Geeza Pro"/>
          <w:sz w:val="22"/>
          <w:szCs w:val="22"/>
        </w:rPr>
        <w:t xml:space="preserve"> </w:t>
      </w:r>
      <w:r w:rsidRPr="00EA7BFE">
        <w:rPr>
          <w:rFonts w:ascii="Georgia" w:hAnsi="Georgia"/>
          <w:sz w:val="22"/>
          <w:szCs w:val="22"/>
        </w:rPr>
        <w:t>to</w:t>
      </w:r>
      <w:r w:rsidRPr="00EA7BFE">
        <w:rPr>
          <w:rFonts w:ascii="Georgia" w:hAnsi="Georgia" w:cs="Geeza Pro"/>
          <w:sz w:val="22"/>
          <w:szCs w:val="22"/>
        </w:rPr>
        <w:t xml:space="preserve"> </w:t>
      </w:r>
      <w:r w:rsidRPr="00EA7BFE">
        <w:rPr>
          <w:rFonts w:ascii="Georgia" w:hAnsi="Georgia"/>
          <w:sz w:val="22"/>
          <w:szCs w:val="22"/>
        </w:rPr>
        <w:t>the</w:t>
      </w:r>
      <w:r w:rsidRPr="00EA7BFE">
        <w:rPr>
          <w:rFonts w:ascii="Georgia" w:hAnsi="Georgia" w:cs="Geeza Pro"/>
          <w:sz w:val="22"/>
          <w:szCs w:val="22"/>
        </w:rPr>
        <w:t xml:space="preserve"> </w:t>
      </w:r>
      <w:r w:rsidRPr="00EA7BFE">
        <w:rPr>
          <w:rFonts w:ascii="Georgia" w:hAnsi="Georgia"/>
          <w:sz w:val="22"/>
          <w:szCs w:val="22"/>
        </w:rPr>
        <w:t>nuclear</w:t>
      </w:r>
      <w:r w:rsidRPr="00EA7BFE">
        <w:rPr>
          <w:rFonts w:ascii="Georgia" w:hAnsi="Georgia" w:cs="Geeza Pro"/>
          <w:sz w:val="22"/>
          <w:szCs w:val="22"/>
        </w:rPr>
        <w:t xml:space="preserve"> </w:t>
      </w:r>
      <w:r w:rsidRPr="00EA7BFE">
        <w:rPr>
          <w:rFonts w:ascii="Georgia" w:hAnsi="Georgia"/>
          <w:sz w:val="22"/>
          <w:szCs w:val="22"/>
        </w:rPr>
        <w:t>hazard</w:t>
      </w:r>
      <w:r w:rsidRPr="00EA7BFE">
        <w:rPr>
          <w:rFonts w:ascii="Georgia" w:hAnsi="Georgia" w:cs="Geeza Pro"/>
          <w:sz w:val="22"/>
          <w:szCs w:val="22"/>
        </w:rPr>
        <w:t xml:space="preserve"> </w:t>
      </w:r>
      <w:r w:rsidRPr="00EA7BFE">
        <w:rPr>
          <w:rFonts w:ascii="Georgia" w:hAnsi="Georgia"/>
          <w:sz w:val="22"/>
          <w:szCs w:val="22"/>
        </w:rPr>
        <w:t>is</w:t>
      </w:r>
      <w:r w:rsidRPr="00EA7BFE">
        <w:rPr>
          <w:rFonts w:ascii="Georgia" w:hAnsi="Georgia" w:cs="Geeza Pro"/>
          <w:sz w:val="22"/>
          <w:szCs w:val="22"/>
        </w:rPr>
        <w:t xml:space="preserve"> </w:t>
      </w:r>
      <w:r w:rsidRPr="00EA7BFE">
        <w:rPr>
          <w:rFonts w:ascii="Georgia" w:hAnsi="Georgia"/>
          <w:sz w:val="22"/>
          <w:szCs w:val="22"/>
        </w:rPr>
        <w:t>to</w:t>
      </w:r>
      <w:r w:rsidRPr="00EA7BFE">
        <w:rPr>
          <w:rFonts w:ascii="Georgia" w:hAnsi="Georgia" w:cs="Geeza Pro"/>
          <w:sz w:val="22"/>
          <w:szCs w:val="22"/>
        </w:rPr>
        <w:t xml:space="preserve"> </w:t>
      </w:r>
      <w:r w:rsidRPr="00EA7BFE">
        <w:rPr>
          <w:rFonts w:ascii="Georgia" w:hAnsi="Georgia"/>
          <w:sz w:val="22"/>
          <w:szCs w:val="22"/>
        </w:rPr>
        <w:t>mine</w:t>
      </w:r>
      <w:r w:rsidRPr="00EA7BFE">
        <w:rPr>
          <w:rFonts w:ascii="Georgia" w:hAnsi="Georgia" w:cs="Geeza Pro"/>
          <w:sz w:val="22"/>
          <w:szCs w:val="22"/>
        </w:rPr>
        <w:t xml:space="preserve"> </w:t>
      </w:r>
      <w:r w:rsidRPr="00EA7BFE">
        <w:rPr>
          <w:rFonts w:ascii="Georgia" w:hAnsi="Georgia"/>
          <w:sz w:val="22"/>
          <w:szCs w:val="22"/>
        </w:rPr>
        <w:t>more</w:t>
      </w:r>
      <w:r w:rsidRPr="00EA7BFE">
        <w:rPr>
          <w:rFonts w:ascii="Georgia" w:hAnsi="Georgia" w:cs="Geeza Pro"/>
          <w:sz w:val="22"/>
          <w:szCs w:val="22"/>
        </w:rPr>
        <w:t xml:space="preserve"> </w:t>
      </w:r>
      <w:r w:rsidRPr="00EA7BFE">
        <w:rPr>
          <w:rFonts w:ascii="Georgia" w:hAnsi="Georgia"/>
          <w:sz w:val="22"/>
          <w:szCs w:val="22"/>
        </w:rPr>
        <w:t>coal</w:t>
      </w:r>
      <w:r w:rsidRPr="00EA7BFE">
        <w:rPr>
          <w:rFonts w:ascii="Georgia" w:hAnsi="Georgia" w:cs="Geeza Pro"/>
          <w:sz w:val="22"/>
          <w:szCs w:val="22"/>
        </w:rPr>
        <w:t xml:space="preserve">. </w:t>
      </w:r>
      <w:r w:rsidRPr="00EA7BFE">
        <w:rPr>
          <w:rFonts w:ascii="Georgia" w:hAnsi="Georgia"/>
          <w:sz w:val="22"/>
          <w:szCs w:val="22"/>
        </w:rPr>
        <w:t>The</w:t>
      </w:r>
      <w:r w:rsidRPr="00EA7BFE">
        <w:rPr>
          <w:rFonts w:ascii="Georgia" w:hAnsi="Georgia" w:cs="Geeza Pro"/>
          <w:sz w:val="22"/>
          <w:szCs w:val="22"/>
        </w:rPr>
        <w:t xml:space="preserve"> </w:t>
      </w:r>
      <w:r w:rsidRPr="00EA7BFE">
        <w:rPr>
          <w:rFonts w:ascii="Georgia" w:hAnsi="Georgia"/>
          <w:sz w:val="22"/>
          <w:szCs w:val="22"/>
        </w:rPr>
        <w:t>SWP</w:t>
      </w:r>
      <w:r w:rsidRPr="00EA7BFE">
        <w:rPr>
          <w:rFonts w:ascii="Georgia" w:hAnsi="Georgia" w:cs="Geeza Pro"/>
          <w:sz w:val="22"/>
          <w:szCs w:val="22"/>
        </w:rPr>
        <w:t xml:space="preserve"> </w:t>
      </w:r>
      <w:r w:rsidRPr="00EA7BFE">
        <w:rPr>
          <w:rFonts w:ascii="Georgia" w:hAnsi="Georgia"/>
          <w:sz w:val="22"/>
          <w:szCs w:val="22"/>
        </w:rPr>
        <w:t>asserts,</w:t>
      </w:r>
      <w:r w:rsidRPr="00EA7BFE">
        <w:rPr>
          <w:rFonts w:ascii="Georgia" w:hAnsi="Georgia" w:cs="Geeza Pro"/>
          <w:sz w:val="22"/>
          <w:szCs w:val="22"/>
        </w:rPr>
        <w:t xml:space="preserve"> </w:t>
      </w:r>
      <w:r w:rsidRPr="00EA7BFE">
        <w:rPr>
          <w:rFonts w:ascii="Georgia" w:hAnsi="Georgia"/>
          <w:sz w:val="22"/>
          <w:szCs w:val="22"/>
        </w:rPr>
        <w:t>of</w:t>
      </w:r>
      <w:r w:rsidRPr="00EA7BFE">
        <w:rPr>
          <w:rFonts w:ascii="Georgia" w:hAnsi="Georgia" w:cs="Geeza Pro"/>
          <w:sz w:val="22"/>
          <w:szCs w:val="22"/>
        </w:rPr>
        <w:t xml:space="preserve"> </w:t>
      </w:r>
      <w:r w:rsidRPr="00EA7BFE">
        <w:rPr>
          <w:rFonts w:ascii="Georgia" w:hAnsi="Georgia"/>
          <w:sz w:val="22"/>
          <w:szCs w:val="22"/>
        </w:rPr>
        <w:t>course,</w:t>
      </w:r>
      <w:r w:rsidRPr="00EA7BFE">
        <w:rPr>
          <w:rFonts w:ascii="Georgia" w:hAnsi="Georgia" w:cs="Geeza Pro"/>
          <w:sz w:val="22"/>
          <w:szCs w:val="22"/>
        </w:rPr>
        <w:t xml:space="preserve"> </w:t>
      </w:r>
      <w:r w:rsidRPr="00EA7BFE">
        <w:rPr>
          <w:rFonts w:ascii="Georgia" w:hAnsi="Georgia"/>
          <w:sz w:val="22"/>
          <w:szCs w:val="22"/>
        </w:rPr>
        <w:t>that</w:t>
      </w:r>
      <w:r w:rsidRPr="00EA7BFE">
        <w:rPr>
          <w:rFonts w:ascii="Georgia" w:hAnsi="Georgia" w:cs="Geeza Pro"/>
          <w:sz w:val="22"/>
          <w:szCs w:val="22"/>
        </w:rPr>
        <w:t xml:space="preserve"> </w:t>
      </w:r>
      <w:r w:rsidRPr="00EA7BFE">
        <w:rPr>
          <w:rFonts w:ascii="Georgia" w:hAnsi="Georgia"/>
          <w:sz w:val="22"/>
          <w:szCs w:val="22"/>
        </w:rPr>
        <w:t>mining</w:t>
      </w:r>
      <w:r w:rsidRPr="00EA7BFE">
        <w:rPr>
          <w:rFonts w:ascii="Georgia" w:hAnsi="Georgia" w:cs="Geeza Pro"/>
          <w:sz w:val="22"/>
          <w:szCs w:val="22"/>
        </w:rPr>
        <w:t xml:space="preserve"> </w:t>
      </w:r>
      <w:r w:rsidRPr="00EA7BFE">
        <w:rPr>
          <w:rFonts w:ascii="Georgia" w:hAnsi="Georgia"/>
          <w:sz w:val="22"/>
          <w:szCs w:val="22"/>
        </w:rPr>
        <w:t>of</w:t>
      </w:r>
      <w:r w:rsidRPr="00EA7BFE">
        <w:rPr>
          <w:rFonts w:ascii="Georgia" w:hAnsi="Georgia" w:cs="Geeza Pro"/>
          <w:sz w:val="22"/>
          <w:szCs w:val="22"/>
        </w:rPr>
        <w:t xml:space="preserve"> </w:t>
      </w:r>
      <w:r w:rsidRPr="00EA7BFE">
        <w:rPr>
          <w:rFonts w:ascii="Georgia" w:hAnsi="Georgia"/>
          <w:sz w:val="22"/>
          <w:szCs w:val="22"/>
        </w:rPr>
        <w:t>more</w:t>
      </w:r>
      <w:r w:rsidRPr="00EA7BFE">
        <w:rPr>
          <w:rFonts w:ascii="Georgia" w:hAnsi="Georgia" w:cs="Geeza Pro"/>
          <w:sz w:val="22"/>
          <w:szCs w:val="22"/>
        </w:rPr>
        <w:t xml:space="preserve"> </w:t>
      </w:r>
      <w:r w:rsidRPr="00EA7BFE">
        <w:rPr>
          <w:rFonts w:ascii="Georgia" w:hAnsi="Georgia"/>
          <w:sz w:val="22"/>
          <w:szCs w:val="22"/>
        </w:rPr>
        <w:t>coal</w:t>
      </w:r>
      <w:r w:rsidRPr="00EA7BFE">
        <w:rPr>
          <w:rFonts w:ascii="Georgia" w:hAnsi="Georgia" w:cs="Geeza Pro"/>
          <w:sz w:val="22"/>
          <w:szCs w:val="22"/>
        </w:rPr>
        <w:t xml:space="preserve"> </w:t>
      </w:r>
      <w:r w:rsidRPr="00EA7BFE">
        <w:rPr>
          <w:rFonts w:ascii="Georgia" w:hAnsi="Georgia"/>
          <w:sz w:val="22"/>
          <w:szCs w:val="22"/>
        </w:rPr>
        <w:t>must</w:t>
      </w:r>
      <w:r w:rsidRPr="00EA7BFE">
        <w:rPr>
          <w:rFonts w:ascii="Georgia" w:hAnsi="Georgia" w:cs="Geeza Pro"/>
          <w:sz w:val="22"/>
          <w:szCs w:val="22"/>
        </w:rPr>
        <w:t xml:space="preserve"> </w:t>
      </w:r>
      <w:r w:rsidRPr="00EA7BFE">
        <w:rPr>
          <w:rFonts w:ascii="Georgia" w:hAnsi="Georgia"/>
          <w:sz w:val="22"/>
          <w:szCs w:val="22"/>
        </w:rPr>
        <w:t>be</w:t>
      </w:r>
      <w:r w:rsidRPr="00EA7BFE">
        <w:rPr>
          <w:rFonts w:ascii="Georgia" w:hAnsi="Georgia" w:cs="Geeza Pro"/>
          <w:sz w:val="22"/>
          <w:szCs w:val="22"/>
        </w:rPr>
        <w:t xml:space="preserve"> </w:t>
      </w:r>
      <w:r w:rsidRPr="00EA7BFE">
        <w:rPr>
          <w:rFonts w:ascii="Georgia" w:hAnsi="Georgia"/>
          <w:sz w:val="22"/>
          <w:szCs w:val="22"/>
        </w:rPr>
        <w:t>done</w:t>
      </w:r>
      <w:r w:rsidRPr="00EA7BFE">
        <w:rPr>
          <w:rFonts w:ascii="Georgia" w:hAnsi="Georgia" w:cs="Geeza Pro"/>
          <w:sz w:val="22"/>
          <w:szCs w:val="22"/>
        </w:rPr>
        <w:t xml:space="preserve"> </w:t>
      </w:r>
      <w:r w:rsidRPr="00EA7BFE">
        <w:rPr>
          <w:rFonts w:ascii="Georgia" w:hAnsi="Georgia"/>
          <w:sz w:val="22"/>
          <w:szCs w:val="22"/>
        </w:rPr>
        <w:t>safely,</w:t>
      </w:r>
      <w:r w:rsidRPr="00EA7BFE">
        <w:rPr>
          <w:rFonts w:ascii="Georgia" w:hAnsi="Georgia" w:cs="Geeza Pro"/>
          <w:sz w:val="22"/>
          <w:szCs w:val="22"/>
        </w:rPr>
        <w:t xml:space="preserve"> </w:t>
      </w:r>
      <w:r w:rsidRPr="00EA7BFE">
        <w:rPr>
          <w:rFonts w:ascii="Georgia" w:hAnsi="Georgia"/>
          <w:sz w:val="22"/>
          <w:szCs w:val="22"/>
        </w:rPr>
        <w:t>but</w:t>
      </w:r>
      <w:r w:rsidRPr="00EA7BFE">
        <w:rPr>
          <w:rFonts w:ascii="Georgia" w:hAnsi="Georgia" w:cs="Geeza Pro"/>
          <w:sz w:val="22"/>
          <w:szCs w:val="22"/>
        </w:rPr>
        <w:t xml:space="preserve"> </w:t>
      </w:r>
      <w:r w:rsidRPr="00EA7BFE">
        <w:rPr>
          <w:rFonts w:ascii="Georgia" w:hAnsi="Georgia"/>
          <w:sz w:val="22"/>
          <w:szCs w:val="22"/>
        </w:rPr>
        <w:t>a</w:t>
      </w:r>
      <w:r w:rsidRPr="00EA7BFE">
        <w:rPr>
          <w:rFonts w:ascii="Georgia" w:hAnsi="Georgia" w:cs="Geeza Pro"/>
          <w:sz w:val="22"/>
          <w:szCs w:val="22"/>
        </w:rPr>
        <w:t xml:space="preserve"> </w:t>
      </w:r>
      <w:r w:rsidRPr="00EA7BFE">
        <w:rPr>
          <w:rFonts w:ascii="Georgia" w:hAnsi="Georgia"/>
          <w:sz w:val="22"/>
          <w:szCs w:val="22"/>
        </w:rPr>
        <w:t>safe</w:t>
      </w:r>
      <w:r w:rsidRPr="00EA7BFE">
        <w:rPr>
          <w:rFonts w:ascii="Georgia" w:hAnsi="Georgia" w:cs="Geeza Pro"/>
          <w:sz w:val="22"/>
          <w:szCs w:val="22"/>
        </w:rPr>
        <w:t xml:space="preserve"> </w:t>
      </w:r>
      <w:r w:rsidRPr="00EA7BFE">
        <w:rPr>
          <w:rFonts w:ascii="Georgia" w:hAnsi="Georgia"/>
          <w:sz w:val="22"/>
          <w:szCs w:val="22"/>
        </w:rPr>
        <w:t>mine</w:t>
      </w:r>
      <w:r w:rsidRPr="00EA7BFE">
        <w:rPr>
          <w:rFonts w:ascii="Georgia" w:hAnsi="Georgia" w:cs="Geeza Pro"/>
          <w:sz w:val="22"/>
          <w:szCs w:val="22"/>
        </w:rPr>
        <w:t xml:space="preserve"> </w:t>
      </w:r>
      <w:r w:rsidRPr="00EA7BFE">
        <w:rPr>
          <w:rFonts w:ascii="Georgia" w:hAnsi="Georgia"/>
          <w:sz w:val="22"/>
          <w:szCs w:val="22"/>
        </w:rPr>
        <w:t>is</w:t>
      </w:r>
      <w:r w:rsidRPr="00EA7BFE">
        <w:rPr>
          <w:rFonts w:ascii="Georgia" w:hAnsi="Georgia" w:cs="Geeza Pro"/>
          <w:sz w:val="22"/>
          <w:szCs w:val="22"/>
        </w:rPr>
        <w:t xml:space="preserve"> </w:t>
      </w:r>
      <w:r w:rsidRPr="00EA7BFE">
        <w:rPr>
          <w:rFonts w:ascii="Georgia" w:hAnsi="Georgia"/>
          <w:sz w:val="22"/>
          <w:szCs w:val="22"/>
        </w:rPr>
        <w:t>as</w:t>
      </w:r>
      <w:r w:rsidRPr="00EA7BFE">
        <w:rPr>
          <w:rFonts w:ascii="Georgia" w:hAnsi="Georgia" w:cs="Geeza Pro"/>
          <w:sz w:val="22"/>
          <w:szCs w:val="22"/>
        </w:rPr>
        <w:t xml:space="preserve"> </w:t>
      </w:r>
      <w:r w:rsidRPr="00EA7BFE">
        <w:rPr>
          <w:rFonts w:ascii="Georgia" w:hAnsi="Georgia"/>
          <w:sz w:val="22"/>
          <w:szCs w:val="22"/>
        </w:rPr>
        <w:t>much</w:t>
      </w:r>
      <w:r w:rsidRPr="00EA7BFE">
        <w:rPr>
          <w:rFonts w:ascii="Georgia" w:hAnsi="Georgia" w:cs="Geeza Pro"/>
          <w:sz w:val="22"/>
          <w:szCs w:val="22"/>
        </w:rPr>
        <w:t xml:space="preserve"> </w:t>
      </w:r>
      <w:r w:rsidRPr="00EA7BFE">
        <w:rPr>
          <w:rFonts w:ascii="Georgia" w:hAnsi="Georgia"/>
          <w:sz w:val="22"/>
          <w:szCs w:val="22"/>
        </w:rPr>
        <w:t>a</w:t>
      </w:r>
      <w:r w:rsidRPr="00EA7BFE">
        <w:rPr>
          <w:rFonts w:ascii="Georgia" w:hAnsi="Georgia" w:cs="Geeza Pro"/>
          <w:sz w:val="22"/>
          <w:szCs w:val="22"/>
        </w:rPr>
        <w:t xml:space="preserve"> </w:t>
      </w:r>
      <w:r w:rsidRPr="00EA7BFE">
        <w:rPr>
          <w:rFonts w:ascii="Georgia" w:hAnsi="Georgia"/>
          <w:sz w:val="22"/>
          <w:szCs w:val="22"/>
        </w:rPr>
        <w:t>pipe</w:t>
      </w:r>
      <w:r w:rsidRPr="00EA7BFE">
        <w:rPr>
          <w:rFonts w:ascii="Georgia" w:hAnsi="Georgia" w:cs="Geeza Pro"/>
          <w:sz w:val="22"/>
          <w:szCs w:val="22"/>
        </w:rPr>
        <w:t xml:space="preserve"> </w:t>
      </w:r>
      <w:r w:rsidRPr="00EA7BFE">
        <w:rPr>
          <w:rFonts w:ascii="Georgia" w:hAnsi="Georgia"/>
          <w:sz w:val="22"/>
          <w:szCs w:val="22"/>
        </w:rPr>
        <w:t>dream</w:t>
      </w:r>
      <w:r w:rsidRPr="00EA7BFE">
        <w:rPr>
          <w:rFonts w:ascii="Georgia" w:hAnsi="Georgia" w:cs="Geeza Pro"/>
          <w:sz w:val="22"/>
          <w:szCs w:val="22"/>
        </w:rPr>
        <w:t xml:space="preserve"> </w:t>
      </w:r>
      <w:r w:rsidRPr="00EA7BFE">
        <w:rPr>
          <w:rFonts w:ascii="Georgia" w:hAnsi="Georgia"/>
          <w:sz w:val="22"/>
          <w:szCs w:val="22"/>
        </w:rPr>
        <w:t>under</w:t>
      </w:r>
      <w:r w:rsidRPr="00EA7BFE">
        <w:rPr>
          <w:rFonts w:ascii="Georgia" w:hAnsi="Georgia" w:cs="Geeza Pro"/>
          <w:sz w:val="22"/>
          <w:szCs w:val="22"/>
        </w:rPr>
        <w:t xml:space="preserve"> </w:t>
      </w:r>
      <w:r w:rsidRPr="00EA7BFE">
        <w:rPr>
          <w:rFonts w:ascii="Georgia" w:hAnsi="Georgia"/>
          <w:sz w:val="22"/>
          <w:szCs w:val="22"/>
        </w:rPr>
        <w:t>capitalism</w:t>
      </w:r>
      <w:r w:rsidRPr="00EA7BFE">
        <w:rPr>
          <w:rFonts w:ascii="Georgia" w:hAnsi="Georgia" w:cs="Geeza Pro"/>
          <w:sz w:val="22"/>
          <w:szCs w:val="22"/>
        </w:rPr>
        <w:t xml:space="preserve"> </w:t>
      </w:r>
      <w:r w:rsidRPr="00EA7BFE">
        <w:rPr>
          <w:rFonts w:ascii="Georgia" w:hAnsi="Georgia"/>
          <w:sz w:val="22"/>
          <w:szCs w:val="22"/>
        </w:rPr>
        <w:t>as</w:t>
      </w:r>
      <w:r w:rsidRPr="00EA7BFE">
        <w:rPr>
          <w:rFonts w:ascii="Georgia" w:hAnsi="Georgia" w:cs="Geeza Pro"/>
          <w:sz w:val="22"/>
          <w:szCs w:val="22"/>
        </w:rPr>
        <w:t xml:space="preserve"> </w:t>
      </w:r>
      <w:r w:rsidRPr="00EA7BFE">
        <w:rPr>
          <w:rFonts w:ascii="Georgia" w:hAnsi="Georgia"/>
          <w:sz w:val="22"/>
          <w:szCs w:val="22"/>
        </w:rPr>
        <w:t>the</w:t>
      </w:r>
      <w:r w:rsidRPr="00EA7BFE">
        <w:rPr>
          <w:rFonts w:ascii="Georgia" w:hAnsi="Georgia" w:cs="Geeza Pro"/>
          <w:sz w:val="22"/>
          <w:szCs w:val="22"/>
        </w:rPr>
        <w:t xml:space="preserve"> </w:t>
      </w:r>
      <w:r w:rsidRPr="00EA7BFE">
        <w:rPr>
          <w:rFonts w:ascii="Georgia" w:hAnsi="Georgia"/>
          <w:sz w:val="22"/>
          <w:szCs w:val="22"/>
        </w:rPr>
        <w:t>accident-proof</w:t>
      </w:r>
      <w:r w:rsidRPr="00EA7BFE">
        <w:rPr>
          <w:rFonts w:ascii="Georgia" w:hAnsi="Georgia" w:cs="Geeza Pro"/>
          <w:sz w:val="22"/>
          <w:szCs w:val="22"/>
        </w:rPr>
        <w:t xml:space="preserve"> </w:t>
      </w:r>
      <w:r w:rsidRPr="00EA7BFE">
        <w:rPr>
          <w:rFonts w:ascii="Georgia" w:hAnsi="Georgia"/>
          <w:sz w:val="22"/>
          <w:szCs w:val="22"/>
        </w:rPr>
        <w:t>reactors</w:t>
      </w:r>
      <w:r w:rsidRPr="00EA7BFE">
        <w:rPr>
          <w:rFonts w:ascii="Georgia" w:hAnsi="Georgia" w:cs="Geeza Pro"/>
          <w:sz w:val="22"/>
          <w:szCs w:val="22"/>
        </w:rPr>
        <w:t xml:space="preserve"> </w:t>
      </w:r>
      <w:r w:rsidRPr="00EA7BFE">
        <w:rPr>
          <w:rFonts w:ascii="Georgia" w:hAnsi="Georgia"/>
          <w:sz w:val="22"/>
          <w:szCs w:val="22"/>
        </w:rPr>
        <w:t>that</w:t>
      </w:r>
      <w:r w:rsidRPr="00EA7BFE">
        <w:rPr>
          <w:rFonts w:ascii="Georgia" w:hAnsi="Georgia" w:cs="Geeza Pro"/>
          <w:sz w:val="22"/>
          <w:szCs w:val="22"/>
        </w:rPr>
        <w:t xml:space="preserve"> </w:t>
      </w:r>
      <w:r w:rsidRPr="00EA7BFE">
        <w:rPr>
          <w:rFonts w:ascii="Georgia" w:hAnsi="Georgia"/>
          <w:sz w:val="22"/>
          <w:szCs w:val="22"/>
        </w:rPr>
        <w:t>supposedly</w:t>
      </w:r>
      <w:r w:rsidRPr="00EA7BFE">
        <w:rPr>
          <w:rFonts w:ascii="Georgia" w:hAnsi="Georgia" w:cs="Geeza Pro"/>
          <w:sz w:val="22"/>
          <w:szCs w:val="22"/>
        </w:rPr>
        <w:t xml:space="preserve"> </w:t>
      </w:r>
      <w:r w:rsidRPr="00EA7BFE">
        <w:rPr>
          <w:rFonts w:ascii="Georgia" w:hAnsi="Georgia"/>
          <w:sz w:val="22"/>
          <w:szCs w:val="22"/>
        </w:rPr>
        <w:t>existed</w:t>
      </w:r>
      <w:r w:rsidRPr="00EA7BFE">
        <w:rPr>
          <w:rFonts w:ascii="Georgia" w:hAnsi="Georgia" w:cs="Geeza Pro"/>
          <w:sz w:val="22"/>
          <w:szCs w:val="22"/>
        </w:rPr>
        <w:t xml:space="preserve"> </w:t>
      </w:r>
      <w:r w:rsidRPr="00EA7BFE">
        <w:rPr>
          <w:rFonts w:ascii="Georgia" w:hAnsi="Georgia"/>
          <w:sz w:val="22"/>
          <w:szCs w:val="22"/>
        </w:rPr>
        <w:t>on</w:t>
      </w:r>
      <w:r w:rsidRPr="00EA7BFE">
        <w:rPr>
          <w:rFonts w:ascii="Georgia" w:hAnsi="Georgia" w:cs="Geeza Pro"/>
          <w:sz w:val="22"/>
          <w:szCs w:val="22"/>
        </w:rPr>
        <w:t xml:space="preserve"> </w:t>
      </w:r>
      <w:r w:rsidRPr="00EA7BFE">
        <w:rPr>
          <w:rFonts w:ascii="Georgia" w:hAnsi="Georgia"/>
          <w:sz w:val="22"/>
          <w:szCs w:val="22"/>
        </w:rPr>
        <w:t>Three</w:t>
      </w:r>
      <w:r w:rsidRPr="00EA7BFE">
        <w:rPr>
          <w:rFonts w:ascii="Georgia" w:hAnsi="Georgia" w:cs="Geeza Pro"/>
          <w:sz w:val="22"/>
          <w:szCs w:val="22"/>
        </w:rPr>
        <w:t xml:space="preserve"> </w:t>
      </w:r>
      <w:r w:rsidRPr="00EA7BFE">
        <w:rPr>
          <w:rFonts w:ascii="Georgia" w:hAnsi="Georgia"/>
          <w:sz w:val="22"/>
          <w:szCs w:val="22"/>
        </w:rPr>
        <w:t>Mile</w:t>
      </w:r>
      <w:r w:rsidRPr="00EA7BFE">
        <w:rPr>
          <w:rFonts w:ascii="Georgia" w:hAnsi="Georgia" w:cs="Geeza Pro"/>
          <w:sz w:val="22"/>
          <w:szCs w:val="22"/>
        </w:rPr>
        <w:t xml:space="preserve"> </w:t>
      </w:r>
      <w:r w:rsidRPr="00EA7BFE">
        <w:rPr>
          <w:rFonts w:ascii="Georgia" w:hAnsi="Georgia"/>
          <w:sz w:val="22"/>
          <w:szCs w:val="22"/>
        </w:rPr>
        <w:t>Island</w:t>
      </w:r>
      <w:r w:rsidRPr="00EA7BFE">
        <w:rPr>
          <w:rFonts w:ascii="Georgia" w:hAnsi="Georgia" w:cs="Geeza Pro"/>
          <w:sz w:val="22"/>
          <w:szCs w:val="22"/>
        </w:rPr>
        <w:t xml:space="preserve">. </w:t>
      </w:r>
      <w:r w:rsidRPr="00EA7BFE">
        <w:rPr>
          <w:rFonts w:ascii="Georgia" w:hAnsi="Georgia"/>
          <w:sz w:val="22"/>
          <w:szCs w:val="22"/>
        </w:rPr>
        <w:t>That</w:t>
      </w:r>
      <w:r w:rsidRPr="00EA7BFE">
        <w:rPr>
          <w:rFonts w:ascii="Georgia" w:hAnsi="Georgia" w:cs="Geeza Pro"/>
          <w:sz w:val="22"/>
          <w:szCs w:val="22"/>
        </w:rPr>
        <w:t xml:space="preserve"> </w:t>
      </w:r>
      <w:r w:rsidRPr="00EA7BFE">
        <w:rPr>
          <w:rFonts w:ascii="Georgia" w:hAnsi="Georgia"/>
          <w:sz w:val="22"/>
          <w:szCs w:val="22"/>
        </w:rPr>
        <w:t>a</w:t>
      </w:r>
      <w:r w:rsidRPr="00EA7BFE">
        <w:rPr>
          <w:rFonts w:ascii="Georgia" w:hAnsi="Georgia" w:cs="Geeza Pro"/>
          <w:sz w:val="22"/>
          <w:szCs w:val="22"/>
        </w:rPr>
        <w:t xml:space="preserve"> </w:t>
      </w:r>
      <w:r w:rsidRPr="00EA7BFE">
        <w:rPr>
          <w:rFonts w:ascii="Georgia" w:hAnsi="Georgia"/>
          <w:sz w:val="22"/>
          <w:szCs w:val="22"/>
        </w:rPr>
        <w:t>nuclear</w:t>
      </w:r>
      <w:r w:rsidRPr="00EA7BFE">
        <w:rPr>
          <w:rFonts w:ascii="Georgia" w:hAnsi="Georgia" w:cs="Geeza Pro"/>
          <w:sz w:val="22"/>
          <w:szCs w:val="22"/>
        </w:rPr>
        <w:t xml:space="preserve"> </w:t>
      </w:r>
      <w:r w:rsidRPr="00EA7BFE">
        <w:rPr>
          <w:rFonts w:ascii="Georgia" w:hAnsi="Georgia"/>
          <w:sz w:val="22"/>
          <w:szCs w:val="22"/>
        </w:rPr>
        <w:t>danger</w:t>
      </w:r>
      <w:r w:rsidRPr="00EA7BFE">
        <w:rPr>
          <w:rFonts w:ascii="Georgia" w:hAnsi="Georgia" w:cs="Geeza Pro"/>
          <w:sz w:val="22"/>
          <w:szCs w:val="22"/>
        </w:rPr>
        <w:t xml:space="preserve"> </w:t>
      </w:r>
      <w:r w:rsidRPr="00EA7BFE">
        <w:rPr>
          <w:rFonts w:ascii="Georgia" w:hAnsi="Georgia"/>
          <w:sz w:val="22"/>
          <w:szCs w:val="22"/>
        </w:rPr>
        <w:t>exists</w:t>
      </w:r>
      <w:r w:rsidRPr="00EA7BFE">
        <w:rPr>
          <w:rFonts w:ascii="Georgia" w:hAnsi="Georgia" w:cs="Geeza Pro"/>
          <w:sz w:val="22"/>
          <w:szCs w:val="22"/>
        </w:rPr>
        <w:t xml:space="preserve"> </w:t>
      </w:r>
      <w:r w:rsidRPr="00EA7BFE">
        <w:rPr>
          <w:rFonts w:ascii="Georgia" w:hAnsi="Georgia"/>
          <w:sz w:val="22"/>
          <w:szCs w:val="22"/>
        </w:rPr>
        <w:t>now</w:t>
      </w:r>
      <w:r w:rsidRPr="00EA7BFE">
        <w:rPr>
          <w:rFonts w:ascii="Georgia" w:hAnsi="Georgia" w:cs="Geeza Pro"/>
          <w:sz w:val="22"/>
          <w:szCs w:val="22"/>
        </w:rPr>
        <w:t xml:space="preserve"> </w:t>
      </w:r>
      <w:r w:rsidRPr="00EA7BFE">
        <w:rPr>
          <w:rFonts w:ascii="Georgia" w:hAnsi="Georgia"/>
          <w:sz w:val="22"/>
          <w:szCs w:val="22"/>
        </w:rPr>
        <w:t>is</w:t>
      </w:r>
      <w:r w:rsidRPr="00EA7BFE">
        <w:rPr>
          <w:rFonts w:ascii="Georgia" w:hAnsi="Georgia" w:cs="Geeza Pro"/>
          <w:sz w:val="22"/>
          <w:szCs w:val="22"/>
        </w:rPr>
        <w:t xml:space="preserve"> </w:t>
      </w:r>
      <w:r w:rsidRPr="00EA7BFE">
        <w:rPr>
          <w:rFonts w:ascii="Georgia" w:hAnsi="Georgia"/>
          <w:sz w:val="22"/>
          <w:szCs w:val="22"/>
        </w:rPr>
        <w:t>clear</w:t>
      </w:r>
      <w:r w:rsidRPr="00EA7BFE">
        <w:rPr>
          <w:rFonts w:ascii="Georgia" w:hAnsi="Georgia" w:cs="Geeza Pro"/>
          <w:sz w:val="22"/>
          <w:szCs w:val="22"/>
        </w:rPr>
        <w:t xml:space="preserve">. </w:t>
      </w:r>
      <w:r w:rsidRPr="00BC4543">
        <w:rPr>
          <w:rFonts w:ascii="Georgia" w:hAnsi="Georgia"/>
          <w:b/>
          <w:sz w:val="22"/>
          <w:szCs w:val="22"/>
          <w:u w:val="single"/>
        </w:rPr>
        <w:t>But</w:t>
      </w:r>
      <w:r w:rsidRPr="00BC4543">
        <w:rPr>
          <w:rFonts w:ascii="Georgia" w:hAnsi="Georgia" w:cs="Geeza Pro"/>
          <w:b/>
          <w:sz w:val="22"/>
          <w:szCs w:val="22"/>
          <w:u w:val="single"/>
        </w:rPr>
        <w:t xml:space="preserve"> </w:t>
      </w:r>
      <w:r w:rsidRPr="00BC4543">
        <w:rPr>
          <w:rFonts w:ascii="Georgia" w:hAnsi="Georgia"/>
          <w:b/>
          <w:sz w:val="22"/>
          <w:szCs w:val="22"/>
          <w:highlight w:val="yellow"/>
          <w:u w:val="single"/>
        </w:rPr>
        <w:t>Socialists</w:t>
      </w:r>
      <w:r w:rsidRPr="00661BE7">
        <w:rPr>
          <w:rFonts w:ascii="Georgia" w:hAnsi="Georgia" w:cs="Geeza Pro"/>
          <w:b/>
          <w:szCs w:val="22"/>
          <w:highlight w:val="yellow"/>
          <w:u w:val="single"/>
        </w:rPr>
        <w:t xml:space="preserve"> </w:t>
      </w:r>
      <w:r w:rsidRPr="00BC4543">
        <w:rPr>
          <w:rFonts w:ascii="Georgia" w:hAnsi="Georgia"/>
          <w:b/>
          <w:sz w:val="22"/>
          <w:szCs w:val="22"/>
          <w:highlight w:val="yellow"/>
          <w:u w:val="single"/>
        </w:rPr>
        <w:t>cannot</w:t>
      </w:r>
      <w:r w:rsidRPr="00661BE7">
        <w:rPr>
          <w:rFonts w:ascii="Georgia" w:hAnsi="Georgia" w:cs="Geeza Pro"/>
          <w:sz w:val="12"/>
        </w:rPr>
        <w:t xml:space="preserve"> </w:t>
      </w:r>
      <w:r w:rsidRPr="00661BE7">
        <w:rPr>
          <w:rFonts w:ascii="Georgia" w:hAnsi="Georgia"/>
          <w:sz w:val="12"/>
        </w:rPr>
        <w:t>expediently</w:t>
      </w:r>
      <w:r w:rsidRPr="00661BE7">
        <w:rPr>
          <w:rFonts w:ascii="Georgia" w:hAnsi="Georgia" w:cs="Geeza Pro"/>
          <w:sz w:val="12"/>
        </w:rPr>
        <w:t xml:space="preserve"> </w:t>
      </w:r>
      <w:r w:rsidRPr="00BC4543">
        <w:rPr>
          <w:rFonts w:ascii="Georgia" w:hAnsi="Georgia"/>
          <w:b/>
          <w:sz w:val="22"/>
          <w:szCs w:val="22"/>
          <w:highlight w:val="yellow"/>
          <w:u w:val="single"/>
        </w:rPr>
        <w:t>set</w:t>
      </w:r>
      <w:r w:rsidRPr="00BC4543">
        <w:rPr>
          <w:rFonts w:ascii="Georgia" w:hAnsi="Georgia" w:cs="Geeza Pro"/>
          <w:b/>
          <w:sz w:val="22"/>
          <w:szCs w:val="22"/>
          <w:highlight w:val="yellow"/>
          <w:u w:val="single"/>
        </w:rPr>
        <w:t xml:space="preserve"> </w:t>
      </w:r>
      <w:r w:rsidRPr="00BC4543">
        <w:rPr>
          <w:rFonts w:ascii="Georgia" w:hAnsi="Georgia"/>
          <w:b/>
          <w:sz w:val="22"/>
          <w:szCs w:val="22"/>
          <w:highlight w:val="yellow"/>
          <w:u w:val="single"/>
        </w:rPr>
        <w:t>aside</w:t>
      </w:r>
      <w:r w:rsidRPr="00BC4543">
        <w:rPr>
          <w:rFonts w:ascii="Georgia" w:hAnsi="Georgia" w:cs="Geeza Pro"/>
          <w:b/>
          <w:sz w:val="22"/>
          <w:szCs w:val="22"/>
          <w:highlight w:val="yellow"/>
          <w:u w:val="single"/>
        </w:rPr>
        <w:t xml:space="preserve"> </w:t>
      </w:r>
      <w:r w:rsidRPr="00BC4543">
        <w:rPr>
          <w:rFonts w:ascii="Georgia" w:hAnsi="Georgia"/>
          <w:b/>
          <w:sz w:val="22"/>
          <w:szCs w:val="22"/>
          <w:highlight w:val="yellow"/>
          <w:u w:val="single"/>
        </w:rPr>
        <w:t>the</w:t>
      </w:r>
      <w:r w:rsidRPr="00BC4543">
        <w:rPr>
          <w:rFonts w:ascii="Georgia" w:hAnsi="Georgia" w:cs="Geeza Pro"/>
          <w:b/>
          <w:sz w:val="22"/>
          <w:szCs w:val="22"/>
          <w:highlight w:val="yellow"/>
          <w:u w:val="single"/>
        </w:rPr>
        <w:t xml:space="preserve"> </w:t>
      </w:r>
      <w:r w:rsidRPr="00BC4543">
        <w:rPr>
          <w:rFonts w:ascii="Georgia" w:hAnsi="Georgia"/>
          <w:b/>
          <w:sz w:val="22"/>
          <w:szCs w:val="22"/>
          <w:highlight w:val="yellow"/>
          <w:u w:val="single"/>
        </w:rPr>
        <w:t>realization</w:t>
      </w:r>
      <w:r w:rsidRPr="00BC4543">
        <w:rPr>
          <w:rFonts w:ascii="Georgia" w:hAnsi="Georgia" w:cs="Geeza Pro"/>
          <w:b/>
          <w:sz w:val="22"/>
          <w:szCs w:val="22"/>
          <w:highlight w:val="yellow"/>
          <w:u w:val="single"/>
        </w:rPr>
        <w:t xml:space="preserve"> </w:t>
      </w:r>
      <w:r w:rsidRPr="00BC4543">
        <w:rPr>
          <w:rFonts w:ascii="Georgia" w:hAnsi="Georgia"/>
          <w:b/>
          <w:sz w:val="22"/>
          <w:szCs w:val="22"/>
          <w:highlight w:val="yellow"/>
          <w:u w:val="single"/>
        </w:rPr>
        <w:t>that</w:t>
      </w:r>
      <w:r w:rsidRPr="00BC4543">
        <w:rPr>
          <w:rFonts w:ascii="Georgia" w:hAnsi="Georgia" w:cs="Geeza Pro"/>
          <w:b/>
          <w:sz w:val="22"/>
          <w:szCs w:val="22"/>
          <w:highlight w:val="yellow"/>
          <w:u w:val="single"/>
        </w:rPr>
        <w:t xml:space="preserve"> </w:t>
      </w:r>
      <w:r w:rsidRPr="00BC4543">
        <w:rPr>
          <w:rFonts w:ascii="Georgia" w:hAnsi="Georgia"/>
          <w:b/>
          <w:sz w:val="22"/>
          <w:szCs w:val="22"/>
          <w:highlight w:val="yellow"/>
          <w:u w:val="single"/>
        </w:rPr>
        <w:t>the</w:t>
      </w:r>
      <w:r w:rsidRPr="00BC4543">
        <w:rPr>
          <w:rFonts w:ascii="Georgia" w:hAnsi="Georgia" w:cs="Geeza Pro"/>
          <w:b/>
          <w:sz w:val="22"/>
          <w:szCs w:val="22"/>
          <w:highlight w:val="yellow"/>
          <w:u w:val="single"/>
        </w:rPr>
        <w:t xml:space="preserve"> </w:t>
      </w:r>
      <w:r w:rsidRPr="00BC4543">
        <w:rPr>
          <w:rFonts w:ascii="Georgia" w:hAnsi="Georgia"/>
          <w:b/>
          <w:sz w:val="22"/>
          <w:szCs w:val="22"/>
          <w:highlight w:val="yellow"/>
          <w:u w:val="single"/>
        </w:rPr>
        <w:t>solution</w:t>
      </w:r>
      <w:r w:rsidRPr="00BC4543">
        <w:rPr>
          <w:rFonts w:ascii="Georgia" w:hAnsi="Georgia" w:cs="Geeza Pro"/>
          <w:b/>
          <w:sz w:val="22"/>
          <w:szCs w:val="22"/>
          <w:highlight w:val="yellow"/>
          <w:u w:val="single"/>
        </w:rPr>
        <w:t xml:space="preserve"> </w:t>
      </w:r>
      <w:r w:rsidRPr="00BC4543">
        <w:rPr>
          <w:rFonts w:ascii="Georgia" w:hAnsi="Georgia"/>
          <w:b/>
          <w:sz w:val="22"/>
          <w:szCs w:val="22"/>
          <w:highlight w:val="yellow"/>
          <w:u w:val="single"/>
        </w:rPr>
        <w:t>to</w:t>
      </w:r>
      <w:r w:rsidRPr="00BC4543">
        <w:rPr>
          <w:rFonts w:ascii="Georgia" w:hAnsi="Georgia" w:cs="Geeza Pro"/>
          <w:b/>
          <w:sz w:val="22"/>
          <w:szCs w:val="22"/>
          <w:highlight w:val="yellow"/>
          <w:u w:val="single"/>
        </w:rPr>
        <w:t xml:space="preserve"> </w:t>
      </w:r>
      <w:r w:rsidRPr="00BC4543">
        <w:rPr>
          <w:rFonts w:ascii="Georgia" w:hAnsi="Georgia"/>
          <w:b/>
          <w:sz w:val="22"/>
          <w:szCs w:val="22"/>
          <w:highlight w:val="yellow"/>
          <w:u w:val="single"/>
        </w:rPr>
        <w:t>this</w:t>
      </w:r>
      <w:r w:rsidRPr="00BC4543">
        <w:rPr>
          <w:rFonts w:ascii="Georgia" w:hAnsi="Georgia" w:cs="Geeza Pro"/>
          <w:b/>
          <w:sz w:val="22"/>
          <w:szCs w:val="22"/>
          <w:highlight w:val="yellow"/>
          <w:u w:val="single"/>
        </w:rPr>
        <w:t xml:space="preserve"> </w:t>
      </w:r>
      <w:r w:rsidRPr="00BC4543">
        <w:rPr>
          <w:rFonts w:ascii="Georgia" w:hAnsi="Georgia"/>
          <w:b/>
          <w:sz w:val="22"/>
          <w:szCs w:val="22"/>
          <w:highlight w:val="yellow"/>
          <w:u w:val="single"/>
        </w:rPr>
        <w:t>danger</w:t>
      </w:r>
      <w:r w:rsidRPr="00BC4543">
        <w:rPr>
          <w:rFonts w:ascii="Georgia" w:hAnsi="Georgia" w:cs="Geeza Pro"/>
          <w:b/>
          <w:sz w:val="22"/>
          <w:szCs w:val="22"/>
          <w:highlight w:val="yellow"/>
          <w:u w:val="single"/>
        </w:rPr>
        <w:t xml:space="preserve"> </w:t>
      </w:r>
      <w:r w:rsidRPr="00BC4543">
        <w:rPr>
          <w:rFonts w:ascii="Georgia" w:hAnsi="Georgia"/>
          <w:b/>
          <w:sz w:val="22"/>
          <w:szCs w:val="22"/>
          <w:highlight w:val="yellow"/>
          <w:u w:val="single"/>
        </w:rPr>
        <w:t>is</w:t>
      </w:r>
      <w:r w:rsidRPr="00BC4543">
        <w:rPr>
          <w:rFonts w:ascii="Georgia" w:hAnsi="Georgia" w:cs="Geeza Pro"/>
          <w:b/>
          <w:sz w:val="22"/>
          <w:szCs w:val="22"/>
          <w:highlight w:val="yellow"/>
          <w:u w:val="single"/>
        </w:rPr>
        <w:t xml:space="preserve"> </w:t>
      </w:r>
      <w:r w:rsidRPr="00BC4543">
        <w:rPr>
          <w:rFonts w:ascii="Georgia" w:hAnsi="Georgia"/>
          <w:b/>
          <w:sz w:val="22"/>
          <w:szCs w:val="22"/>
          <w:highlight w:val="yellow"/>
          <w:u w:val="single"/>
        </w:rPr>
        <w:t>to</w:t>
      </w:r>
      <w:r w:rsidRPr="00BC4543">
        <w:rPr>
          <w:rFonts w:ascii="Georgia" w:hAnsi="Georgia" w:cs="Geeza Pro"/>
          <w:b/>
          <w:sz w:val="22"/>
          <w:szCs w:val="22"/>
          <w:highlight w:val="yellow"/>
          <w:u w:val="single"/>
        </w:rPr>
        <w:t xml:space="preserve"> </w:t>
      </w:r>
      <w:r w:rsidRPr="00BC4543">
        <w:rPr>
          <w:rFonts w:ascii="Georgia" w:hAnsi="Georgia"/>
          <w:b/>
          <w:sz w:val="22"/>
          <w:szCs w:val="22"/>
          <w:highlight w:val="yellow"/>
          <w:u w:val="single"/>
        </w:rPr>
        <w:t>free</w:t>
      </w:r>
      <w:r w:rsidRPr="00BC4543">
        <w:rPr>
          <w:rFonts w:ascii="Georgia" w:hAnsi="Georgia" w:cs="Geeza Pro"/>
          <w:b/>
          <w:sz w:val="22"/>
          <w:szCs w:val="22"/>
          <w:highlight w:val="yellow"/>
          <w:u w:val="single"/>
        </w:rPr>
        <w:t xml:space="preserve"> </w:t>
      </w:r>
      <w:r w:rsidRPr="00BC4543">
        <w:rPr>
          <w:rFonts w:ascii="Georgia" w:hAnsi="Georgia"/>
          <w:b/>
          <w:sz w:val="22"/>
          <w:szCs w:val="22"/>
          <w:highlight w:val="yellow"/>
          <w:u w:val="single"/>
        </w:rPr>
        <w:t>nuclear</w:t>
      </w:r>
      <w:r w:rsidRPr="00BC4543">
        <w:rPr>
          <w:rFonts w:ascii="Georgia" w:hAnsi="Georgia" w:cs="Geeza Pro"/>
          <w:b/>
          <w:sz w:val="22"/>
          <w:szCs w:val="22"/>
          <w:highlight w:val="yellow"/>
          <w:u w:val="single"/>
        </w:rPr>
        <w:t xml:space="preserve"> </w:t>
      </w:r>
      <w:r w:rsidRPr="00BC4543">
        <w:rPr>
          <w:rFonts w:ascii="Georgia" w:hAnsi="Georgia"/>
          <w:b/>
          <w:sz w:val="22"/>
          <w:szCs w:val="22"/>
          <w:highlight w:val="yellow"/>
          <w:u w:val="single"/>
        </w:rPr>
        <w:t>technology</w:t>
      </w:r>
      <w:r w:rsidRPr="00BC4543">
        <w:rPr>
          <w:rFonts w:ascii="Georgia" w:hAnsi="Georgia" w:cs="Geeza Pro"/>
          <w:b/>
          <w:sz w:val="22"/>
          <w:szCs w:val="22"/>
          <w:highlight w:val="yellow"/>
          <w:u w:val="single"/>
        </w:rPr>
        <w:t xml:space="preserve"> </w:t>
      </w:r>
      <w:r w:rsidRPr="00BC4543">
        <w:rPr>
          <w:rFonts w:ascii="Georgia" w:hAnsi="Georgia"/>
          <w:b/>
          <w:sz w:val="22"/>
          <w:szCs w:val="22"/>
          <w:highlight w:val="yellow"/>
          <w:u w:val="single"/>
        </w:rPr>
        <w:t>from</w:t>
      </w:r>
      <w:r w:rsidRPr="00BC4543">
        <w:rPr>
          <w:rFonts w:ascii="Georgia" w:hAnsi="Georgia" w:cs="Geeza Pro"/>
          <w:b/>
          <w:sz w:val="22"/>
          <w:szCs w:val="22"/>
          <w:highlight w:val="yellow"/>
          <w:u w:val="single"/>
        </w:rPr>
        <w:t xml:space="preserve"> </w:t>
      </w:r>
      <w:r w:rsidRPr="00BC4543">
        <w:rPr>
          <w:rFonts w:ascii="Georgia" w:hAnsi="Georgia"/>
          <w:b/>
          <w:sz w:val="22"/>
          <w:szCs w:val="22"/>
          <w:highlight w:val="yellow"/>
          <w:u w:val="single"/>
        </w:rPr>
        <w:t>the</w:t>
      </w:r>
      <w:r w:rsidRPr="00BC4543">
        <w:rPr>
          <w:rFonts w:ascii="Georgia" w:hAnsi="Georgia" w:cs="Geeza Pro"/>
          <w:b/>
          <w:sz w:val="22"/>
          <w:szCs w:val="22"/>
          <w:highlight w:val="yellow"/>
          <w:u w:val="single"/>
        </w:rPr>
        <w:t xml:space="preserve"> </w:t>
      </w:r>
      <w:r w:rsidRPr="00BC4543">
        <w:rPr>
          <w:rFonts w:ascii="Georgia" w:hAnsi="Georgia"/>
          <w:b/>
          <w:sz w:val="22"/>
          <w:szCs w:val="22"/>
          <w:highlight w:val="yellow"/>
          <w:u w:val="single"/>
        </w:rPr>
        <w:t>limitations</w:t>
      </w:r>
      <w:r w:rsidRPr="00BC4543">
        <w:rPr>
          <w:rFonts w:ascii="Georgia" w:hAnsi="Georgia" w:cs="Geeza Pro"/>
          <w:b/>
          <w:sz w:val="22"/>
          <w:szCs w:val="22"/>
          <w:highlight w:val="yellow"/>
          <w:u w:val="single"/>
        </w:rPr>
        <w:t xml:space="preserve"> </w:t>
      </w:r>
      <w:r w:rsidRPr="00BC4543">
        <w:rPr>
          <w:rFonts w:ascii="Georgia" w:hAnsi="Georgia"/>
          <w:b/>
          <w:sz w:val="22"/>
          <w:szCs w:val="22"/>
          <w:highlight w:val="yellow"/>
          <w:u w:val="single"/>
        </w:rPr>
        <w:t>and</w:t>
      </w:r>
      <w:r w:rsidRPr="00BC4543">
        <w:rPr>
          <w:rFonts w:ascii="Georgia" w:hAnsi="Georgia" w:cs="Geeza Pro"/>
          <w:b/>
          <w:sz w:val="22"/>
          <w:szCs w:val="22"/>
          <w:highlight w:val="yellow"/>
          <w:u w:val="single"/>
        </w:rPr>
        <w:t xml:space="preserve"> </w:t>
      </w:r>
      <w:r w:rsidRPr="00BC4543">
        <w:rPr>
          <w:rFonts w:ascii="Georgia" w:hAnsi="Georgia"/>
          <w:b/>
          <w:sz w:val="22"/>
          <w:szCs w:val="22"/>
          <w:highlight w:val="yellow"/>
          <w:u w:val="single"/>
        </w:rPr>
        <w:t>distortions</w:t>
      </w:r>
      <w:r w:rsidRPr="00BC4543">
        <w:rPr>
          <w:rFonts w:ascii="Georgia" w:hAnsi="Georgia" w:cs="Geeza Pro"/>
          <w:b/>
          <w:sz w:val="22"/>
          <w:szCs w:val="22"/>
          <w:highlight w:val="yellow"/>
          <w:u w:val="single"/>
        </w:rPr>
        <w:t xml:space="preserve"> </w:t>
      </w:r>
      <w:r w:rsidRPr="00BC4543">
        <w:rPr>
          <w:rFonts w:ascii="Georgia" w:hAnsi="Georgia"/>
          <w:b/>
          <w:sz w:val="22"/>
          <w:szCs w:val="22"/>
          <w:highlight w:val="yellow"/>
          <w:u w:val="single"/>
        </w:rPr>
        <w:t>imposed</w:t>
      </w:r>
      <w:r w:rsidRPr="00BC4543">
        <w:rPr>
          <w:rFonts w:ascii="Georgia" w:hAnsi="Georgia" w:cs="Geeza Pro"/>
          <w:b/>
          <w:sz w:val="22"/>
          <w:szCs w:val="22"/>
          <w:highlight w:val="yellow"/>
          <w:u w:val="single"/>
        </w:rPr>
        <w:t xml:space="preserve"> </w:t>
      </w:r>
      <w:r w:rsidRPr="00BC4543">
        <w:rPr>
          <w:rFonts w:ascii="Georgia" w:hAnsi="Georgia"/>
          <w:b/>
          <w:sz w:val="22"/>
          <w:szCs w:val="22"/>
          <w:highlight w:val="yellow"/>
          <w:u w:val="single"/>
        </w:rPr>
        <w:t>by</w:t>
      </w:r>
      <w:r w:rsidRPr="00BC4543">
        <w:rPr>
          <w:rFonts w:ascii="Georgia" w:hAnsi="Georgia" w:cs="Geeza Pro"/>
          <w:b/>
          <w:sz w:val="22"/>
          <w:szCs w:val="22"/>
          <w:highlight w:val="yellow"/>
          <w:u w:val="single"/>
        </w:rPr>
        <w:t xml:space="preserve"> </w:t>
      </w:r>
      <w:r w:rsidRPr="00BC4543">
        <w:rPr>
          <w:rFonts w:ascii="Georgia" w:hAnsi="Georgia"/>
          <w:b/>
          <w:sz w:val="22"/>
          <w:szCs w:val="22"/>
          <w:highlight w:val="yellow"/>
          <w:u w:val="single"/>
        </w:rPr>
        <w:t>capitalism</w:t>
      </w:r>
      <w:r w:rsidRPr="00BC4543">
        <w:rPr>
          <w:rFonts w:ascii="Georgia" w:hAnsi="Georgia" w:cs="Geeza Pro"/>
          <w:b/>
          <w:sz w:val="22"/>
          <w:szCs w:val="22"/>
          <w:highlight w:val="yellow"/>
          <w:u w:val="single"/>
        </w:rPr>
        <w:t xml:space="preserve">. </w:t>
      </w:r>
      <w:r w:rsidRPr="00BC4543">
        <w:rPr>
          <w:rFonts w:ascii="Georgia" w:hAnsi="Georgia"/>
          <w:b/>
          <w:sz w:val="22"/>
          <w:szCs w:val="22"/>
          <w:u w:val="single"/>
        </w:rPr>
        <w:t>To</w:t>
      </w:r>
      <w:r w:rsidRPr="00BC4543">
        <w:rPr>
          <w:rFonts w:ascii="Georgia" w:hAnsi="Georgia" w:cs="Geeza Pro"/>
          <w:b/>
          <w:sz w:val="22"/>
          <w:szCs w:val="22"/>
          <w:u w:val="single"/>
        </w:rPr>
        <w:t xml:space="preserve"> </w:t>
      </w:r>
      <w:r w:rsidRPr="00BC4543">
        <w:rPr>
          <w:rFonts w:ascii="Georgia" w:hAnsi="Georgia"/>
          <w:b/>
          <w:sz w:val="22"/>
          <w:szCs w:val="22"/>
          <w:u w:val="single"/>
        </w:rPr>
        <w:t>capitalism</w:t>
      </w:r>
      <w:r w:rsidRPr="00BC4543">
        <w:rPr>
          <w:rFonts w:ascii="Georgia" w:hAnsi="Georgia" w:cs="Geeza Pro"/>
          <w:b/>
          <w:sz w:val="22"/>
          <w:szCs w:val="22"/>
          <w:u w:val="single"/>
        </w:rPr>
        <w:t xml:space="preserve"> </w:t>
      </w:r>
      <w:r w:rsidRPr="00BC4543">
        <w:rPr>
          <w:rFonts w:ascii="Georgia" w:hAnsi="Georgia"/>
          <w:b/>
          <w:sz w:val="22"/>
          <w:szCs w:val="22"/>
          <w:u w:val="single"/>
        </w:rPr>
        <w:t>falls</w:t>
      </w:r>
      <w:r w:rsidRPr="00BC4543">
        <w:rPr>
          <w:rFonts w:ascii="Georgia" w:hAnsi="Georgia" w:cs="Geeza Pro"/>
          <w:b/>
          <w:sz w:val="22"/>
          <w:szCs w:val="22"/>
          <w:u w:val="single"/>
        </w:rPr>
        <w:t xml:space="preserve"> </w:t>
      </w:r>
      <w:r w:rsidRPr="00BC4543">
        <w:rPr>
          <w:rFonts w:ascii="Georgia" w:hAnsi="Georgia"/>
          <w:b/>
          <w:sz w:val="22"/>
          <w:szCs w:val="22"/>
          <w:u w:val="single"/>
        </w:rPr>
        <w:t>the</w:t>
      </w:r>
      <w:r w:rsidRPr="00BC4543">
        <w:rPr>
          <w:rFonts w:ascii="Georgia" w:hAnsi="Georgia" w:cs="Geeza Pro"/>
          <w:b/>
          <w:sz w:val="22"/>
          <w:szCs w:val="22"/>
          <w:u w:val="single"/>
        </w:rPr>
        <w:t xml:space="preserve"> </w:t>
      </w:r>
      <w:r w:rsidRPr="00BC4543">
        <w:rPr>
          <w:rFonts w:ascii="Georgia" w:hAnsi="Georgia"/>
          <w:b/>
          <w:sz w:val="22"/>
          <w:szCs w:val="22"/>
          <w:u w:val="single"/>
        </w:rPr>
        <w:t>task</w:t>
      </w:r>
      <w:r w:rsidRPr="00BC4543">
        <w:rPr>
          <w:rFonts w:ascii="Georgia" w:hAnsi="Georgia" w:cs="Geeza Pro"/>
          <w:b/>
          <w:sz w:val="22"/>
          <w:szCs w:val="22"/>
          <w:u w:val="single"/>
        </w:rPr>
        <w:t xml:space="preserve"> </w:t>
      </w:r>
      <w:r w:rsidRPr="00BC4543">
        <w:rPr>
          <w:rFonts w:ascii="Georgia" w:hAnsi="Georgia"/>
          <w:b/>
          <w:sz w:val="22"/>
          <w:szCs w:val="22"/>
          <w:u w:val="single"/>
        </w:rPr>
        <w:t>of</w:t>
      </w:r>
      <w:r w:rsidRPr="00BC4543">
        <w:rPr>
          <w:rFonts w:ascii="Georgia" w:hAnsi="Georgia" w:cs="Geeza Pro"/>
          <w:b/>
          <w:sz w:val="22"/>
          <w:szCs w:val="22"/>
          <w:u w:val="single"/>
        </w:rPr>
        <w:t xml:space="preserve"> </w:t>
      </w:r>
      <w:r w:rsidRPr="00BC4543">
        <w:rPr>
          <w:rFonts w:ascii="Georgia" w:hAnsi="Georgia"/>
          <w:b/>
          <w:sz w:val="22"/>
          <w:szCs w:val="22"/>
          <w:u w:val="single"/>
        </w:rPr>
        <w:t>justifying</w:t>
      </w:r>
      <w:r w:rsidRPr="00BC4543">
        <w:rPr>
          <w:rFonts w:ascii="Georgia" w:hAnsi="Georgia" w:cs="Geeza Pro"/>
          <w:b/>
          <w:sz w:val="22"/>
          <w:szCs w:val="22"/>
          <w:u w:val="single"/>
        </w:rPr>
        <w:t xml:space="preserve"> </w:t>
      </w:r>
      <w:r w:rsidRPr="00BC4543">
        <w:rPr>
          <w:rFonts w:ascii="Georgia" w:hAnsi="Georgia"/>
          <w:b/>
          <w:sz w:val="22"/>
          <w:szCs w:val="22"/>
          <w:u w:val="single"/>
        </w:rPr>
        <w:t>its</w:t>
      </w:r>
      <w:r w:rsidRPr="00BC4543">
        <w:rPr>
          <w:rFonts w:ascii="Georgia" w:hAnsi="Georgia" w:cs="Geeza Pro"/>
          <w:b/>
          <w:sz w:val="22"/>
          <w:szCs w:val="22"/>
          <w:u w:val="single"/>
        </w:rPr>
        <w:t xml:space="preserve"> </w:t>
      </w:r>
      <w:r w:rsidRPr="00BC4543">
        <w:rPr>
          <w:rFonts w:ascii="Georgia" w:hAnsi="Georgia"/>
          <w:b/>
          <w:sz w:val="22"/>
          <w:szCs w:val="22"/>
          <w:u w:val="single"/>
        </w:rPr>
        <w:t>technological</w:t>
      </w:r>
      <w:r w:rsidRPr="00BC4543">
        <w:rPr>
          <w:rFonts w:ascii="Georgia" w:hAnsi="Georgia" w:cs="Geeza Pro"/>
          <w:b/>
          <w:sz w:val="22"/>
          <w:szCs w:val="22"/>
          <w:u w:val="single"/>
        </w:rPr>
        <w:t xml:space="preserve"> </w:t>
      </w:r>
      <w:r w:rsidRPr="00BC4543">
        <w:rPr>
          <w:rFonts w:ascii="Georgia" w:hAnsi="Georgia"/>
          <w:b/>
          <w:sz w:val="22"/>
          <w:szCs w:val="22"/>
          <w:u w:val="single"/>
        </w:rPr>
        <w:t>horrors</w:t>
      </w:r>
      <w:r w:rsidRPr="00BC4543">
        <w:rPr>
          <w:rFonts w:ascii="Georgia" w:hAnsi="Georgia" w:cs="Geeza Pro"/>
          <w:b/>
          <w:sz w:val="22"/>
          <w:szCs w:val="22"/>
          <w:u w:val="single"/>
        </w:rPr>
        <w:t xml:space="preserve"> </w:t>
      </w:r>
      <w:r w:rsidRPr="00BC4543">
        <w:rPr>
          <w:rFonts w:ascii="Georgia" w:hAnsi="Georgia"/>
          <w:b/>
          <w:sz w:val="22"/>
          <w:szCs w:val="22"/>
          <w:u w:val="single"/>
        </w:rPr>
        <w:t>on</w:t>
      </w:r>
      <w:r w:rsidRPr="00BC4543">
        <w:rPr>
          <w:rFonts w:ascii="Georgia" w:hAnsi="Georgia" w:cs="Geeza Pro"/>
          <w:b/>
          <w:sz w:val="22"/>
          <w:szCs w:val="22"/>
          <w:u w:val="single"/>
        </w:rPr>
        <w:t xml:space="preserve"> </w:t>
      </w:r>
      <w:r w:rsidRPr="00BC4543">
        <w:rPr>
          <w:rFonts w:ascii="Georgia" w:hAnsi="Georgia"/>
          <w:b/>
          <w:sz w:val="22"/>
          <w:szCs w:val="22"/>
          <w:u w:val="single"/>
        </w:rPr>
        <w:t>the</w:t>
      </w:r>
      <w:r w:rsidRPr="00BC4543">
        <w:rPr>
          <w:rFonts w:ascii="Georgia" w:hAnsi="Georgia" w:cs="Geeza Pro"/>
          <w:b/>
          <w:sz w:val="22"/>
          <w:szCs w:val="22"/>
          <w:u w:val="single"/>
        </w:rPr>
        <w:t xml:space="preserve"> </w:t>
      </w:r>
      <w:r w:rsidRPr="00BC4543">
        <w:rPr>
          <w:rFonts w:ascii="Georgia" w:hAnsi="Georgia"/>
          <w:b/>
          <w:sz w:val="22"/>
          <w:szCs w:val="22"/>
          <w:u w:val="single"/>
        </w:rPr>
        <w:t>basis</w:t>
      </w:r>
      <w:r w:rsidRPr="00BC4543">
        <w:rPr>
          <w:rFonts w:ascii="Georgia" w:hAnsi="Georgia" w:cs="Geeza Pro"/>
          <w:b/>
          <w:sz w:val="22"/>
          <w:szCs w:val="22"/>
          <w:u w:val="single"/>
        </w:rPr>
        <w:t xml:space="preserve"> </w:t>
      </w:r>
      <w:r w:rsidRPr="00BC4543">
        <w:rPr>
          <w:rFonts w:ascii="Georgia" w:hAnsi="Georgia"/>
          <w:b/>
          <w:sz w:val="22"/>
          <w:szCs w:val="22"/>
          <w:u w:val="single"/>
        </w:rPr>
        <w:t>of</w:t>
      </w:r>
      <w:r w:rsidRPr="00BC4543">
        <w:rPr>
          <w:rFonts w:ascii="Georgia" w:hAnsi="Georgia" w:cs="Geeza Pro"/>
          <w:b/>
          <w:sz w:val="22"/>
          <w:szCs w:val="22"/>
          <w:u w:val="single"/>
        </w:rPr>
        <w:t xml:space="preserve"> </w:t>
      </w:r>
      <w:r w:rsidRPr="00BC4543">
        <w:rPr>
          <w:rFonts w:ascii="Georgia" w:hAnsi="Georgia"/>
          <w:b/>
          <w:sz w:val="22"/>
          <w:szCs w:val="22"/>
          <w:u w:val="single"/>
        </w:rPr>
        <w:t>picking</w:t>
      </w:r>
      <w:r w:rsidRPr="00BC4543">
        <w:rPr>
          <w:rFonts w:ascii="Georgia" w:hAnsi="Georgia" w:cs="Geeza Pro"/>
          <w:b/>
          <w:sz w:val="22"/>
          <w:szCs w:val="22"/>
          <w:u w:val="single"/>
        </w:rPr>
        <w:t xml:space="preserve"> </w:t>
      </w:r>
      <w:r w:rsidRPr="00BC4543">
        <w:rPr>
          <w:rFonts w:ascii="Georgia" w:hAnsi="Georgia"/>
          <w:b/>
          <w:sz w:val="22"/>
          <w:szCs w:val="22"/>
          <w:u w:val="single"/>
        </w:rPr>
        <w:t>the</w:t>
      </w:r>
      <w:r w:rsidRPr="00BC4543">
        <w:rPr>
          <w:rFonts w:ascii="Georgia" w:hAnsi="Georgia" w:cs="Geeza Pro"/>
          <w:b/>
          <w:sz w:val="22"/>
          <w:szCs w:val="22"/>
          <w:u w:val="single"/>
        </w:rPr>
        <w:t xml:space="preserve"> </w:t>
      </w:r>
      <w:r w:rsidRPr="00BC4543">
        <w:rPr>
          <w:rFonts w:ascii="Georgia" w:hAnsi="Georgia"/>
          <w:b/>
          <w:sz w:val="22"/>
          <w:szCs w:val="22"/>
          <w:u w:val="single"/>
        </w:rPr>
        <w:t>lesser</w:t>
      </w:r>
      <w:r w:rsidRPr="00BC4543">
        <w:rPr>
          <w:rFonts w:ascii="Georgia" w:hAnsi="Georgia" w:cs="Geeza Pro"/>
          <w:b/>
          <w:sz w:val="22"/>
          <w:szCs w:val="22"/>
          <w:u w:val="single"/>
        </w:rPr>
        <w:t xml:space="preserve"> </w:t>
      </w:r>
      <w:r w:rsidRPr="00BC4543">
        <w:rPr>
          <w:rFonts w:ascii="Georgia" w:hAnsi="Georgia"/>
          <w:b/>
          <w:sz w:val="22"/>
          <w:szCs w:val="22"/>
          <w:u w:val="single"/>
        </w:rPr>
        <w:t>evil</w:t>
      </w:r>
      <w:r w:rsidRPr="00BC4543">
        <w:rPr>
          <w:rFonts w:ascii="Georgia" w:hAnsi="Georgia" w:cs="Geeza Pro"/>
          <w:b/>
          <w:sz w:val="22"/>
          <w:szCs w:val="22"/>
          <w:u w:val="single"/>
        </w:rPr>
        <w:t xml:space="preserve">. </w:t>
      </w:r>
      <w:r w:rsidRPr="00BC4543">
        <w:rPr>
          <w:rFonts w:ascii="Georgia" w:hAnsi="Georgia"/>
          <w:b/>
          <w:sz w:val="22"/>
          <w:szCs w:val="22"/>
          <w:u w:val="single"/>
        </w:rPr>
        <w:t>To</w:t>
      </w:r>
      <w:r w:rsidRPr="00BC4543">
        <w:rPr>
          <w:rFonts w:ascii="Georgia" w:hAnsi="Georgia" w:cs="Geeza Pro"/>
          <w:b/>
          <w:sz w:val="22"/>
          <w:szCs w:val="22"/>
          <w:u w:val="single"/>
        </w:rPr>
        <w:t xml:space="preserve"> </w:t>
      </w:r>
      <w:r w:rsidRPr="00BC4543">
        <w:rPr>
          <w:rFonts w:ascii="Georgia" w:hAnsi="Georgia"/>
          <w:b/>
          <w:sz w:val="22"/>
          <w:szCs w:val="22"/>
          <w:u w:val="single"/>
        </w:rPr>
        <w:t>socialism</w:t>
      </w:r>
      <w:r w:rsidRPr="00BC4543">
        <w:rPr>
          <w:rFonts w:ascii="Georgia" w:hAnsi="Georgia" w:cs="Geeza Pro"/>
          <w:b/>
          <w:sz w:val="22"/>
          <w:szCs w:val="22"/>
          <w:u w:val="single"/>
        </w:rPr>
        <w:t xml:space="preserve"> </w:t>
      </w:r>
      <w:r w:rsidRPr="00BC4543">
        <w:rPr>
          <w:rFonts w:ascii="Georgia" w:hAnsi="Georgia"/>
          <w:b/>
          <w:sz w:val="22"/>
          <w:szCs w:val="22"/>
          <w:u w:val="single"/>
        </w:rPr>
        <w:t>falls</w:t>
      </w:r>
      <w:r w:rsidRPr="00BC4543">
        <w:rPr>
          <w:rFonts w:ascii="Georgia" w:hAnsi="Georgia" w:cs="Geeza Pro"/>
          <w:b/>
          <w:sz w:val="22"/>
          <w:szCs w:val="22"/>
          <w:u w:val="single"/>
        </w:rPr>
        <w:t xml:space="preserve"> </w:t>
      </w:r>
      <w:r w:rsidRPr="00BC4543">
        <w:rPr>
          <w:rFonts w:ascii="Georgia" w:hAnsi="Georgia"/>
          <w:b/>
          <w:sz w:val="22"/>
          <w:szCs w:val="22"/>
          <w:u w:val="single"/>
        </w:rPr>
        <w:t>the</w:t>
      </w:r>
      <w:r w:rsidRPr="00BC4543">
        <w:rPr>
          <w:rFonts w:ascii="Georgia" w:hAnsi="Georgia" w:cs="Geeza Pro"/>
          <w:b/>
          <w:sz w:val="22"/>
          <w:szCs w:val="22"/>
          <w:u w:val="single"/>
        </w:rPr>
        <w:t xml:space="preserve"> </w:t>
      </w:r>
      <w:r w:rsidRPr="00BC4543">
        <w:rPr>
          <w:rFonts w:ascii="Georgia" w:hAnsi="Georgia"/>
          <w:b/>
          <w:sz w:val="22"/>
          <w:szCs w:val="22"/>
          <w:u w:val="single"/>
        </w:rPr>
        <w:t>task</w:t>
      </w:r>
      <w:r w:rsidRPr="00BC4543">
        <w:rPr>
          <w:rFonts w:ascii="Georgia" w:hAnsi="Georgia" w:cs="Geeza Pro"/>
          <w:b/>
          <w:sz w:val="22"/>
          <w:szCs w:val="22"/>
          <w:u w:val="single"/>
        </w:rPr>
        <w:t xml:space="preserve"> </w:t>
      </w:r>
      <w:r w:rsidRPr="00BC4543">
        <w:rPr>
          <w:rFonts w:ascii="Georgia" w:hAnsi="Georgia"/>
          <w:b/>
          <w:sz w:val="22"/>
          <w:szCs w:val="22"/>
          <w:u w:val="single"/>
        </w:rPr>
        <w:t>of</w:t>
      </w:r>
      <w:r w:rsidRPr="00BC4543">
        <w:rPr>
          <w:rFonts w:ascii="Georgia" w:hAnsi="Georgia" w:cs="Geeza Pro"/>
          <w:b/>
          <w:sz w:val="22"/>
          <w:szCs w:val="22"/>
          <w:u w:val="single"/>
        </w:rPr>
        <w:t xml:space="preserve"> </w:t>
      </w:r>
      <w:r w:rsidRPr="00BC4543">
        <w:rPr>
          <w:rFonts w:ascii="Georgia" w:hAnsi="Georgia"/>
          <w:b/>
          <w:sz w:val="22"/>
          <w:szCs w:val="22"/>
          <w:u w:val="single"/>
        </w:rPr>
        <w:t>turning</w:t>
      </w:r>
      <w:r w:rsidRPr="00BC4543">
        <w:rPr>
          <w:rFonts w:ascii="Georgia" w:hAnsi="Georgia" w:cs="Geeza Pro"/>
          <w:b/>
          <w:sz w:val="22"/>
          <w:szCs w:val="22"/>
          <w:u w:val="single"/>
        </w:rPr>
        <w:t xml:space="preserve"> </w:t>
      </w:r>
      <w:r w:rsidRPr="00BC4543">
        <w:rPr>
          <w:rFonts w:ascii="Georgia" w:hAnsi="Georgia"/>
          <w:b/>
          <w:sz w:val="22"/>
          <w:szCs w:val="22"/>
          <w:u w:val="single"/>
        </w:rPr>
        <w:t>technology</w:t>
      </w:r>
      <w:r w:rsidRPr="00BC4543">
        <w:rPr>
          <w:rFonts w:ascii="Georgia" w:hAnsi="Georgia" w:cs="Geeza Pro"/>
          <w:b/>
          <w:sz w:val="22"/>
          <w:szCs w:val="22"/>
          <w:u w:val="single"/>
        </w:rPr>
        <w:t xml:space="preserve"> </w:t>
      </w:r>
      <w:r w:rsidRPr="00BC4543">
        <w:rPr>
          <w:rFonts w:ascii="Georgia" w:hAnsi="Georgia"/>
          <w:b/>
          <w:sz w:val="22"/>
          <w:szCs w:val="22"/>
          <w:u w:val="single"/>
        </w:rPr>
        <w:t>from</w:t>
      </w:r>
      <w:r w:rsidRPr="00BC4543">
        <w:rPr>
          <w:rFonts w:ascii="Georgia" w:hAnsi="Georgia" w:cs="Geeza Pro"/>
          <w:b/>
          <w:sz w:val="22"/>
          <w:szCs w:val="22"/>
          <w:u w:val="single"/>
        </w:rPr>
        <w:t xml:space="preserve"> </w:t>
      </w:r>
      <w:r w:rsidRPr="00BC4543">
        <w:rPr>
          <w:rFonts w:ascii="Georgia" w:hAnsi="Georgia"/>
          <w:b/>
          <w:sz w:val="22"/>
          <w:szCs w:val="22"/>
          <w:u w:val="single"/>
        </w:rPr>
        <w:t>the</w:t>
      </w:r>
      <w:r w:rsidRPr="00BC4543">
        <w:rPr>
          <w:rFonts w:ascii="Georgia" w:hAnsi="Georgia" w:cs="Geeza Pro"/>
          <w:b/>
          <w:sz w:val="22"/>
          <w:szCs w:val="22"/>
          <w:u w:val="single"/>
        </w:rPr>
        <w:t xml:space="preserve"> </w:t>
      </w:r>
      <w:r w:rsidRPr="00BC4543">
        <w:rPr>
          <w:rFonts w:ascii="Georgia" w:hAnsi="Georgia"/>
          <w:b/>
          <w:sz w:val="22"/>
          <w:szCs w:val="22"/>
          <w:u w:val="single"/>
        </w:rPr>
        <w:t>horror</w:t>
      </w:r>
      <w:r w:rsidRPr="00BC4543">
        <w:rPr>
          <w:rFonts w:ascii="Georgia" w:hAnsi="Georgia" w:cs="Geeza Pro"/>
          <w:b/>
          <w:sz w:val="22"/>
          <w:szCs w:val="22"/>
          <w:u w:val="single"/>
        </w:rPr>
        <w:t xml:space="preserve"> </w:t>
      </w:r>
      <w:r w:rsidRPr="00BC4543">
        <w:rPr>
          <w:rFonts w:ascii="Georgia" w:hAnsi="Georgia"/>
          <w:b/>
          <w:sz w:val="22"/>
          <w:szCs w:val="22"/>
          <w:u w:val="single"/>
        </w:rPr>
        <w:t>it</w:t>
      </w:r>
      <w:r w:rsidRPr="00BC4543">
        <w:rPr>
          <w:rFonts w:ascii="Georgia" w:hAnsi="Georgia" w:cs="Geeza Pro"/>
          <w:b/>
          <w:sz w:val="22"/>
          <w:szCs w:val="22"/>
          <w:u w:val="single"/>
        </w:rPr>
        <w:t xml:space="preserve"> </w:t>
      </w:r>
      <w:r w:rsidRPr="00BC4543">
        <w:rPr>
          <w:rFonts w:ascii="Georgia" w:hAnsi="Georgia"/>
          <w:b/>
          <w:sz w:val="22"/>
          <w:szCs w:val="22"/>
          <w:u w:val="single"/>
        </w:rPr>
        <w:t>currently</w:t>
      </w:r>
      <w:r w:rsidRPr="00BC4543">
        <w:rPr>
          <w:rFonts w:ascii="Georgia" w:hAnsi="Georgia" w:cs="Geeza Pro"/>
          <w:b/>
          <w:sz w:val="22"/>
          <w:szCs w:val="22"/>
          <w:u w:val="single"/>
        </w:rPr>
        <w:t xml:space="preserve"> </w:t>
      </w:r>
      <w:r w:rsidRPr="00BC4543">
        <w:rPr>
          <w:rFonts w:ascii="Georgia" w:hAnsi="Georgia"/>
          <w:b/>
          <w:sz w:val="22"/>
          <w:szCs w:val="22"/>
          <w:u w:val="single"/>
        </w:rPr>
        <w:t>is</w:t>
      </w:r>
      <w:r w:rsidRPr="00BC4543">
        <w:rPr>
          <w:rFonts w:ascii="Georgia" w:hAnsi="Georgia" w:cs="Geeza Pro"/>
          <w:b/>
          <w:sz w:val="22"/>
          <w:szCs w:val="22"/>
          <w:u w:val="single"/>
        </w:rPr>
        <w:t xml:space="preserve"> </w:t>
      </w:r>
      <w:r w:rsidRPr="00BC4543">
        <w:rPr>
          <w:rFonts w:ascii="Georgia" w:hAnsi="Georgia"/>
          <w:b/>
          <w:sz w:val="22"/>
          <w:szCs w:val="22"/>
          <w:u w:val="single"/>
        </w:rPr>
        <w:t>to</w:t>
      </w:r>
      <w:r w:rsidRPr="00BC4543">
        <w:rPr>
          <w:rFonts w:ascii="Georgia" w:hAnsi="Georgia" w:cs="Geeza Pro"/>
          <w:b/>
          <w:sz w:val="22"/>
          <w:szCs w:val="22"/>
          <w:u w:val="single"/>
        </w:rPr>
        <w:t xml:space="preserve"> </w:t>
      </w:r>
      <w:r w:rsidRPr="00BC4543">
        <w:rPr>
          <w:rFonts w:ascii="Georgia" w:hAnsi="Georgia"/>
          <w:b/>
          <w:sz w:val="22"/>
          <w:szCs w:val="22"/>
          <w:u w:val="single"/>
        </w:rPr>
        <w:t>the</w:t>
      </w:r>
      <w:r w:rsidRPr="00BC4543">
        <w:rPr>
          <w:rFonts w:ascii="Georgia" w:hAnsi="Georgia" w:cs="Geeza Pro"/>
          <w:b/>
          <w:sz w:val="22"/>
          <w:szCs w:val="22"/>
          <w:u w:val="single"/>
        </w:rPr>
        <w:t xml:space="preserve"> </w:t>
      </w:r>
      <w:r w:rsidRPr="00BC4543">
        <w:rPr>
          <w:rFonts w:ascii="Georgia" w:hAnsi="Georgia"/>
          <w:b/>
          <w:sz w:val="22"/>
          <w:szCs w:val="22"/>
          <w:u w:val="single"/>
        </w:rPr>
        <w:t>benefactor</w:t>
      </w:r>
      <w:r w:rsidRPr="00BC4543">
        <w:rPr>
          <w:rFonts w:ascii="Georgia" w:hAnsi="Georgia" w:cs="Geeza Pro"/>
          <w:b/>
          <w:sz w:val="22"/>
          <w:szCs w:val="22"/>
          <w:u w:val="single"/>
        </w:rPr>
        <w:t xml:space="preserve"> </w:t>
      </w:r>
      <w:r w:rsidRPr="00BC4543">
        <w:rPr>
          <w:rFonts w:ascii="Georgia" w:hAnsi="Georgia"/>
          <w:b/>
          <w:sz w:val="22"/>
          <w:szCs w:val="22"/>
          <w:u w:val="single"/>
        </w:rPr>
        <w:t>of</w:t>
      </w:r>
      <w:r w:rsidRPr="00BC4543">
        <w:rPr>
          <w:rFonts w:ascii="Georgia" w:hAnsi="Georgia" w:cs="Geeza Pro"/>
          <w:b/>
          <w:sz w:val="22"/>
          <w:szCs w:val="22"/>
          <w:u w:val="single"/>
        </w:rPr>
        <w:t xml:space="preserve"> </w:t>
      </w:r>
      <w:r w:rsidRPr="00BC4543">
        <w:rPr>
          <w:rFonts w:ascii="Georgia" w:hAnsi="Georgia"/>
          <w:b/>
          <w:sz w:val="22"/>
          <w:szCs w:val="22"/>
          <w:u w:val="single"/>
        </w:rPr>
        <w:t>an</w:t>
      </w:r>
      <w:r w:rsidRPr="00BC4543">
        <w:rPr>
          <w:rFonts w:ascii="Georgia" w:hAnsi="Georgia" w:cs="Geeza Pro"/>
          <w:b/>
          <w:sz w:val="22"/>
          <w:szCs w:val="22"/>
          <w:u w:val="single"/>
        </w:rPr>
        <w:t xml:space="preserve"> </w:t>
      </w:r>
      <w:r w:rsidRPr="00BC4543">
        <w:rPr>
          <w:rFonts w:ascii="Georgia" w:hAnsi="Georgia"/>
          <w:b/>
          <w:sz w:val="22"/>
          <w:szCs w:val="22"/>
          <w:u w:val="single"/>
        </w:rPr>
        <w:t>emancipated</w:t>
      </w:r>
      <w:r w:rsidRPr="00BC4543">
        <w:rPr>
          <w:rFonts w:ascii="Georgia" w:hAnsi="Georgia" w:cs="Geeza Pro"/>
          <w:b/>
          <w:sz w:val="22"/>
          <w:szCs w:val="22"/>
          <w:u w:val="single"/>
        </w:rPr>
        <w:t xml:space="preserve"> </w:t>
      </w:r>
      <w:r w:rsidRPr="00BC4543">
        <w:rPr>
          <w:rFonts w:ascii="Georgia" w:hAnsi="Georgia"/>
          <w:b/>
          <w:sz w:val="22"/>
          <w:szCs w:val="22"/>
          <w:u w:val="single"/>
        </w:rPr>
        <w:t>working</w:t>
      </w:r>
      <w:r w:rsidRPr="00BC4543">
        <w:rPr>
          <w:rFonts w:ascii="Georgia" w:hAnsi="Georgia" w:cs="Geeza Pro"/>
          <w:b/>
          <w:sz w:val="22"/>
          <w:szCs w:val="22"/>
          <w:u w:val="single"/>
        </w:rPr>
        <w:t xml:space="preserve"> </w:t>
      </w:r>
      <w:r w:rsidRPr="00BC4543">
        <w:rPr>
          <w:rFonts w:ascii="Georgia" w:hAnsi="Georgia"/>
          <w:b/>
          <w:sz w:val="22"/>
          <w:szCs w:val="22"/>
          <w:u w:val="single"/>
        </w:rPr>
        <w:t>class</w:t>
      </w:r>
      <w:r w:rsidRPr="00BC4543">
        <w:rPr>
          <w:rFonts w:ascii="Georgia" w:hAnsi="Georgia" w:cs="Geeza Pro"/>
          <w:b/>
          <w:sz w:val="22"/>
          <w:szCs w:val="22"/>
          <w:u w:val="single"/>
        </w:rPr>
        <w:t>.</w:t>
      </w:r>
    </w:p>
    <w:p w14:paraId="4E65C6CC" w14:textId="6330E3F9" w:rsidR="00BB7DEF" w:rsidRDefault="008A172A" w:rsidP="00BB7DEF">
      <w:pPr>
        <w:pStyle w:val="Heading4"/>
      </w:pPr>
      <w:r>
        <w:t xml:space="preserve">Nuclear power creates a state of dependency --- propagates state control and neoliberal monitoring. </w:t>
      </w:r>
      <w:r w:rsidR="00BB7DEF">
        <w:t>STANDPUNKT:</w:t>
      </w:r>
    </w:p>
    <w:p w14:paraId="1FA9BAB7" w14:textId="10EA57B6" w:rsidR="00BB7DEF" w:rsidRPr="00BB7DEF" w:rsidRDefault="00BB7DEF" w:rsidP="00BB7DEF">
      <w:pPr>
        <w:rPr>
          <w:rFonts w:ascii="Georgia" w:hAnsi="Georgia"/>
        </w:rPr>
      </w:pPr>
      <w:r>
        <w:rPr>
          <w:rFonts w:ascii="Georgia" w:hAnsi="Georgia"/>
          <w:sz w:val="16"/>
          <w:szCs w:val="16"/>
        </w:rPr>
        <w:t>[</w:t>
      </w:r>
      <w:r w:rsidRPr="00BB7DEF">
        <w:rPr>
          <w:rFonts w:ascii="Georgia" w:hAnsi="Georgia"/>
          <w:sz w:val="16"/>
          <w:szCs w:val="16"/>
        </w:rPr>
        <w:t>no date “Nuclear energy as a weapon in the imperialist competition between states” GegenStandpunkt is the Marxist Quarterly from Germany, date unlisted</w:t>
      </w:r>
      <w:r>
        <w:rPr>
          <w:rFonts w:ascii="Georgia" w:hAnsi="Georgia"/>
          <w:sz w:val="16"/>
          <w:szCs w:val="16"/>
        </w:rPr>
        <w:t>]</w:t>
      </w:r>
    </w:p>
    <w:p w14:paraId="31885873" w14:textId="77777777" w:rsidR="00BB7DEF" w:rsidRPr="00BB7DEF" w:rsidRDefault="00BB7DEF" w:rsidP="00BB7DEF">
      <w:pPr>
        <w:rPr>
          <w:rFonts w:ascii="Georgia" w:hAnsi="Georgia"/>
          <w:sz w:val="10"/>
        </w:rPr>
      </w:pPr>
      <w:r w:rsidRPr="00BB7DEF">
        <w:rPr>
          <w:rFonts w:ascii="Georgia" w:hAnsi="Georgia"/>
          <w:sz w:val="10"/>
        </w:rPr>
        <w:t xml:space="preserve">As it is, </w:t>
      </w:r>
      <w:r w:rsidRPr="00BB7DEF">
        <w:rPr>
          <w:rStyle w:val="StyleBoldUnderline"/>
          <w:rFonts w:ascii="Georgia" w:hAnsi="Georgia"/>
        </w:rPr>
        <w:t>nuclear energy is about supplying the economy with energy,</w:t>
      </w:r>
      <w:r w:rsidRPr="00BB7DEF">
        <w:rPr>
          <w:rFonts w:ascii="Georgia" w:hAnsi="Georgia"/>
          <w:sz w:val="10"/>
        </w:rPr>
        <w:t xml:space="preserve"> and this is in fact what energy and electricity generation are all about. Only in this sense is nuclear energy about supplying people with electricity, which is indeed provided to everyone, including the inhabitants of remote countryside hamlets</w:t>
      </w:r>
      <w:r w:rsidRPr="00BB7DEF">
        <w:rPr>
          <w:rStyle w:val="StyleBoldUnderline"/>
          <w:rFonts w:ascii="Georgia" w:hAnsi="Georgia"/>
        </w:rPr>
        <w:t xml:space="preserve">. </w:t>
      </w:r>
      <w:r w:rsidRPr="00BB7DEF">
        <w:rPr>
          <w:rStyle w:val="StyleBoldUnderline"/>
          <w:rFonts w:ascii="Georgia" w:hAnsi="Georgia"/>
          <w:highlight w:val="yellow"/>
        </w:rPr>
        <w:t xml:space="preserve">By providing electricity to the last villager, even </w:t>
      </w:r>
      <w:r w:rsidRPr="00BB7DEF">
        <w:rPr>
          <w:rStyle w:val="StyleBoldUnderline"/>
          <w:rFonts w:ascii="Georgia" w:hAnsi="Georgia"/>
        </w:rPr>
        <w:t xml:space="preserve">those </w:t>
      </w:r>
      <w:r w:rsidRPr="00BB7DEF">
        <w:rPr>
          <w:rStyle w:val="StyleBoldUnderline"/>
          <w:rFonts w:ascii="Georgia" w:hAnsi="Georgia"/>
          <w:highlight w:val="yellow"/>
        </w:rPr>
        <w:t>citizens not involved in public life are turned into a resource</w:t>
      </w:r>
      <w:r w:rsidRPr="00BB7DEF">
        <w:rPr>
          <w:rFonts w:ascii="Georgia" w:hAnsi="Georgia"/>
          <w:sz w:val="10"/>
          <w:highlight w:val="yellow"/>
        </w:rPr>
        <w:t xml:space="preserve"> </w:t>
      </w:r>
      <w:r w:rsidRPr="00BB7DEF">
        <w:rPr>
          <w:rFonts w:ascii="Georgia" w:hAnsi="Georgia"/>
          <w:sz w:val="10"/>
        </w:rPr>
        <w:t xml:space="preserve">that is economically accesible, available, and actionable. Without electricity, a modern state would be without radio and television news, internet access, the ability to refrigerate food – essentially, without a people that could be governed. </w:t>
      </w:r>
      <w:r w:rsidRPr="00BB7DEF">
        <w:rPr>
          <w:rStyle w:val="StyleBoldUnderline"/>
          <w:rFonts w:ascii="Georgia" w:hAnsi="Georgia"/>
          <w:highlight w:val="yellow"/>
        </w:rPr>
        <w:t xml:space="preserve">The state </w:t>
      </w:r>
      <w:r w:rsidRPr="00BB7DEF">
        <w:rPr>
          <w:rStyle w:val="StyleBoldUnderline"/>
          <w:rFonts w:ascii="Georgia" w:hAnsi="Georgia"/>
        </w:rPr>
        <w:t xml:space="preserve">thus </w:t>
      </w:r>
      <w:r w:rsidRPr="00BB7DEF">
        <w:rPr>
          <w:rStyle w:val="StyleBoldUnderline"/>
          <w:rFonts w:ascii="Georgia" w:hAnsi="Georgia"/>
          <w:highlight w:val="yellow"/>
        </w:rPr>
        <w:t xml:space="preserve">organizes </w:t>
      </w:r>
      <w:r w:rsidRPr="00BB7DEF">
        <w:rPr>
          <w:rStyle w:val="StyleBoldUnderline"/>
          <w:rFonts w:ascii="Georgia" w:hAnsi="Georgia"/>
        </w:rPr>
        <w:t xml:space="preserve">the supply of </w:t>
      </w:r>
      <w:r w:rsidRPr="00BB7DEF">
        <w:rPr>
          <w:rStyle w:val="StyleBoldUnderline"/>
          <w:rFonts w:ascii="Georgia" w:hAnsi="Georgia"/>
          <w:highlight w:val="yellow"/>
        </w:rPr>
        <w:t xml:space="preserve">electricity to its citizens to keep them functional as a resource </w:t>
      </w:r>
      <w:r w:rsidRPr="00BB7DEF">
        <w:rPr>
          <w:rStyle w:val="StyleBoldUnderline"/>
          <w:rFonts w:ascii="Georgia" w:hAnsi="Georgia"/>
        </w:rPr>
        <w:t>for itself as well as for business, which is not quite the same as providing people with the electricity they need</w:t>
      </w:r>
      <w:r w:rsidRPr="00BB7DEF">
        <w:rPr>
          <w:rFonts w:ascii="Georgia" w:hAnsi="Georgia"/>
          <w:sz w:val="10"/>
        </w:rPr>
        <w:t xml:space="preserve"> to operate night lamps and make cold drinks. Indeed, t</w:t>
      </w:r>
      <w:r w:rsidRPr="00BB7DEF">
        <w:rPr>
          <w:rStyle w:val="StyleBoldUnderline"/>
          <w:rFonts w:ascii="Georgia" w:hAnsi="Georgia"/>
        </w:rPr>
        <w:t xml:space="preserve">he fact that the </w:t>
      </w:r>
      <w:r w:rsidRPr="00BB7DEF">
        <w:rPr>
          <w:rStyle w:val="StyleBoldUnderline"/>
          <w:rFonts w:ascii="Georgia" w:hAnsi="Georgia"/>
          <w:highlight w:val="yellow"/>
        </w:rPr>
        <w:t xml:space="preserve">production of energy is not </w:t>
      </w:r>
      <w:r w:rsidRPr="00BB7DEF">
        <w:rPr>
          <w:rStyle w:val="StyleBoldUnderline"/>
          <w:rFonts w:ascii="Georgia" w:hAnsi="Georgia"/>
        </w:rPr>
        <w:t xml:space="preserve">at all </w:t>
      </w:r>
      <w:r w:rsidRPr="00BB7DEF">
        <w:rPr>
          <w:rStyle w:val="StyleBoldUnderline"/>
          <w:rFonts w:ascii="Georgia" w:hAnsi="Georgia"/>
          <w:highlight w:val="yellow"/>
        </w:rPr>
        <w:t xml:space="preserve">about the daily electricity consumption of individual citizens is evident in </w:t>
      </w:r>
      <w:r w:rsidRPr="00BB7DEF">
        <w:rPr>
          <w:rStyle w:val="StyleBoldUnderline"/>
          <w:rFonts w:ascii="Georgia" w:hAnsi="Georgia"/>
        </w:rPr>
        <w:t xml:space="preserve">the impenitent </w:t>
      </w:r>
      <w:r w:rsidRPr="00BB7DEF">
        <w:rPr>
          <w:rStyle w:val="StyleBoldUnderline"/>
          <w:rFonts w:ascii="Georgia" w:hAnsi="Georgia"/>
          <w:highlight w:val="yellow"/>
        </w:rPr>
        <w:t xml:space="preserve">disregard for </w:t>
      </w:r>
      <w:r w:rsidRPr="00BB7DEF">
        <w:rPr>
          <w:rStyle w:val="StyleBoldUnderline"/>
          <w:rFonts w:ascii="Georgia" w:hAnsi="Georgia"/>
        </w:rPr>
        <w:lastRenderedPageBreak/>
        <w:t xml:space="preserve">the safety of </w:t>
      </w:r>
      <w:r w:rsidRPr="00BB7DEF">
        <w:rPr>
          <w:rStyle w:val="StyleBoldUnderline"/>
          <w:rFonts w:ascii="Georgia" w:hAnsi="Georgia"/>
          <w:highlight w:val="yellow"/>
        </w:rPr>
        <w:t xml:space="preserve">human life </w:t>
      </w:r>
      <w:r w:rsidRPr="00BB7DEF">
        <w:rPr>
          <w:rStyle w:val="StyleBoldUnderline"/>
          <w:rFonts w:ascii="Georgia" w:hAnsi="Georgia"/>
        </w:rPr>
        <w:t xml:space="preserve">evinced by the nuclear industry, </w:t>
      </w:r>
      <w:r w:rsidRPr="00BB7DEF">
        <w:rPr>
          <w:rStyle w:val="StyleBoldUnderline"/>
          <w:rFonts w:ascii="Georgia" w:hAnsi="Georgia"/>
          <w:highlight w:val="yellow"/>
        </w:rPr>
        <w:t xml:space="preserve">as well as </w:t>
      </w:r>
      <w:r w:rsidRPr="00BB7DEF">
        <w:rPr>
          <w:rStyle w:val="StyleBoldUnderline"/>
          <w:rFonts w:ascii="Georgia" w:hAnsi="Georgia"/>
        </w:rPr>
        <w:t xml:space="preserve">in </w:t>
      </w:r>
      <w:r w:rsidRPr="00BB7DEF">
        <w:rPr>
          <w:rStyle w:val="StyleBoldUnderline"/>
          <w:rFonts w:ascii="Georgia" w:hAnsi="Georgia"/>
          <w:highlight w:val="yellow"/>
        </w:rPr>
        <w:t xml:space="preserve">the organization of (nuclear) power production and distribution as </w:t>
      </w:r>
      <w:r w:rsidRPr="00BB7DEF">
        <w:rPr>
          <w:rStyle w:val="StyleBoldUnderline"/>
          <w:rFonts w:ascii="Georgia" w:hAnsi="Georgia"/>
        </w:rPr>
        <w:t xml:space="preserve">a </w:t>
      </w:r>
      <w:r w:rsidRPr="00BB7DEF">
        <w:rPr>
          <w:rStyle w:val="StyleBoldUnderline"/>
          <w:rFonts w:ascii="Georgia" w:hAnsi="Georgia"/>
          <w:highlight w:val="yellow"/>
        </w:rPr>
        <w:t xml:space="preserve">profitable </w:t>
      </w:r>
      <w:r w:rsidRPr="00BB7DEF">
        <w:rPr>
          <w:rStyle w:val="StyleBoldUnderline"/>
          <w:rFonts w:ascii="Georgia" w:hAnsi="Georgia"/>
        </w:rPr>
        <w:t xml:space="preserve">business: </w:t>
      </w:r>
      <w:r w:rsidRPr="00BB7DEF">
        <w:rPr>
          <w:rStyle w:val="StyleBoldUnderline"/>
          <w:rFonts w:ascii="Georgia" w:hAnsi="Georgia"/>
          <w:highlight w:val="yellow"/>
        </w:rPr>
        <w:t xml:space="preserve">Everyone has to pay </w:t>
      </w:r>
      <w:r w:rsidRPr="00BB7DEF">
        <w:rPr>
          <w:rStyle w:val="StyleBoldUnderline"/>
          <w:rFonts w:ascii="Georgia" w:hAnsi="Georgia"/>
        </w:rPr>
        <w:t xml:space="preserve">for electricity, and </w:t>
      </w:r>
      <w:r w:rsidRPr="00BB7DEF">
        <w:rPr>
          <w:rStyle w:val="StyleBoldUnderline"/>
          <w:rFonts w:ascii="Georgia" w:hAnsi="Georgia"/>
          <w:highlight w:val="yellow"/>
        </w:rPr>
        <w:t xml:space="preserve">those who cannot </w:t>
      </w:r>
      <w:r w:rsidRPr="00BB7DEF">
        <w:rPr>
          <w:rStyle w:val="StyleBoldUnderline"/>
          <w:rFonts w:ascii="Georgia" w:hAnsi="Georgia"/>
        </w:rPr>
        <w:t xml:space="preserve">afford to do so have their supply cut and </w:t>
      </w:r>
      <w:r w:rsidRPr="00BB7DEF">
        <w:rPr>
          <w:rStyle w:val="StyleBoldUnderline"/>
          <w:rFonts w:ascii="Georgia" w:hAnsi="Georgia"/>
          <w:highlight w:val="yellow"/>
        </w:rPr>
        <w:t>will be left to sit in the dark</w:t>
      </w:r>
      <w:r w:rsidRPr="00BB7DEF">
        <w:rPr>
          <w:rStyle w:val="StyleBoldUnderline"/>
          <w:rFonts w:ascii="Georgia" w:hAnsi="Georgia"/>
        </w:rPr>
        <w:t>.</w:t>
      </w:r>
      <w:r w:rsidRPr="00BB7DEF">
        <w:rPr>
          <w:rFonts w:ascii="Georgia" w:hAnsi="Georgia"/>
          <w:sz w:val="10"/>
        </w:rPr>
        <w:t xml:space="preserve"> In this </w:t>
      </w:r>
      <w:r w:rsidRPr="00BB7DEF">
        <w:rPr>
          <w:rFonts w:ascii="Georgia" w:hAnsi="Georgia"/>
          <w:sz w:val="10"/>
          <w:highlight w:val="yellow"/>
        </w:rPr>
        <w:t xml:space="preserve">way, </w:t>
      </w:r>
      <w:r w:rsidRPr="00BB7DEF">
        <w:rPr>
          <w:rStyle w:val="StyleBoldUnderline"/>
          <w:rFonts w:ascii="Georgia" w:hAnsi="Georgia"/>
          <w:highlight w:val="yellow"/>
        </w:rPr>
        <w:t>the citizen is turned into a paying consumer, and supplying the population with electricity is made useful for economic growth.</w:t>
      </w:r>
      <w:r w:rsidRPr="00BB7DEF">
        <w:rPr>
          <w:rFonts w:ascii="Georgia" w:hAnsi="Georgia"/>
          <w:sz w:val="10"/>
          <w:highlight w:val="yellow"/>
        </w:rPr>
        <w:t xml:space="preserve"> </w:t>
      </w:r>
      <w:r w:rsidRPr="00BB7DEF">
        <w:rPr>
          <w:rFonts w:ascii="Georgia" w:hAnsi="Georgia"/>
          <w:sz w:val="10"/>
        </w:rPr>
        <w:t xml:space="preserve">In other words, an industrial nuclear supply of energy is about providing sufficient energy to power a capitalist economy (rather than about sending a little electricity to grandma’s kitchen). But why does this form of economic organization require the consumption of an ever-increasing amount of energy? The reason for this is quite simply that the goal of the capitalist economy is growth, and its measure of success is the rate of growth. Growth here does not refer to the production of an increasing quantity of material wealth, i.e., useful goods. Rather, growth refers to an increase in invested capital, whose purpose it is to provide the investor with a profit, and in this way to make more of itself – thus the growth for which the state organizes its energy industry is the growth of wealth in the form of money. Since the goal of a capitalist economy is the endless growth of capital, the energy needed to fuel this growth is equally without limit. (This is not all contradicted by recent attempts to “decouple” economic growth and energy consumption. The strategy of lowering the energy cost of growth is itself aimed at increasing profitability and economic growth, even if the increase in energy demand is slowed a little.) Accordingly, those living in a capitalist state are </w:t>
      </w:r>
      <w:r w:rsidRPr="00BB7DEF">
        <w:rPr>
          <w:rStyle w:val="StyleBoldUnderline"/>
          <w:rFonts w:ascii="Georgia" w:hAnsi="Georgia"/>
        </w:rPr>
        <w:t>forced to accept and to pay for the energy industry in order to satisfy the requirement of economic growth – even if this entails environmental pollution and radioactive contamination.</w:t>
      </w:r>
    </w:p>
    <w:p w14:paraId="108189E7" w14:textId="77777777" w:rsidR="00BB7DEF" w:rsidRPr="00BC4543" w:rsidRDefault="00BB7DEF" w:rsidP="00BC4543">
      <w:pPr>
        <w:pStyle w:val="NoSpacing"/>
        <w:rPr>
          <w:rFonts w:ascii="Georgia" w:hAnsi="Georgia" w:cs="Geeza Pro"/>
          <w:b/>
          <w:u w:val="single"/>
        </w:rPr>
      </w:pPr>
    </w:p>
    <w:p w14:paraId="0FC35F3E" w14:textId="3D26E06B" w:rsidR="004E3726" w:rsidRDefault="004E3726" w:rsidP="00B4178D">
      <w:pPr>
        <w:pStyle w:val="Heading4"/>
      </w:pPr>
      <w:r>
        <w:t xml:space="preserve">Now, </w:t>
      </w:r>
      <w:r w:rsidR="00BB7DEF">
        <w:t>I defend the resolution as a general principle. If they wish, I’m willing to specify any country or set of countries that currently has nuclear power. I can also specify either immediate decommissioning or a 10-year phase-out.</w:t>
      </w:r>
    </w:p>
    <w:p w14:paraId="523164F9" w14:textId="680C5FAA" w:rsidR="00B4178D" w:rsidRPr="004A105A" w:rsidRDefault="00D2271D" w:rsidP="00B4178D">
      <w:pPr>
        <w:pStyle w:val="Heading4"/>
      </w:pPr>
      <w:r>
        <w:t xml:space="preserve">The affirmative is a step in the right direction --- nuclear power is the proper battleground for confronting cap. Impacts spill over and allow for future change. </w:t>
      </w:r>
      <w:r w:rsidR="00B4178D" w:rsidRPr="004A105A">
        <w:t>UCC</w:t>
      </w:r>
      <w:r>
        <w:t xml:space="preserve"> 2</w:t>
      </w:r>
      <w:r w:rsidR="00B31174" w:rsidRPr="004A105A">
        <w:t>:</w:t>
      </w:r>
    </w:p>
    <w:p w14:paraId="4BFB8770" w14:textId="77777777" w:rsidR="00B4178D" w:rsidRPr="004A105A" w:rsidRDefault="00B31174" w:rsidP="00B4178D">
      <w:pPr>
        <w:rPr>
          <w:rFonts w:ascii="Georgia" w:hAnsi="Georgia"/>
          <w:sz w:val="16"/>
          <w:szCs w:val="16"/>
        </w:rPr>
      </w:pPr>
      <w:r w:rsidRPr="004A105A">
        <w:rPr>
          <w:rFonts w:ascii="Georgia" w:hAnsi="Georgia"/>
          <w:sz w:val="16"/>
          <w:szCs w:val="16"/>
        </w:rPr>
        <w:t>[</w:t>
      </w:r>
      <w:r w:rsidR="00B4178D" w:rsidRPr="004A105A">
        <w:rPr>
          <w:rFonts w:ascii="Georgia" w:hAnsi="Georgia"/>
          <w:sz w:val="16"/>
          <w:szCs w:val="16"/>
        </w:rPr>
        <w:t>“Nuclear Power is No Accident,” Union of Concerned Commies, San Francisco, April 1979. Anti-nuclear power advocacy group. // LHP Martin</w:t>
      </w:r>
      <w:r w:rsidRPr="004A105A">
        <w:rPr>
          <w:rFonts w:ascii="Georgia" w:hAnsi="Georgia"/>
          <w:sz w:val="16"/>
          <w:szCs w:val="16"/>
        </w:rPr>
        <w:t>]</w:t>
      </w:r>
    </w:p>
    <w:p w14:paraId="79139219" w14:textId="05FC9EBE" w:rsidR="007C5559" w:rsidRDefault="00B4178D" w:rsidP="00B4178D">
      <w:pPr>
        <w:rPr>
          <w:rStyle w:val="StyleBoldUnderline"/>
          <w:rFonts w:ascii="Georgia" w:hAnsi="Georgia"/>
          <w:szCs w:val="22"/>
        </w:rPr>
      </w:pPr>
      <w:r w:rsidRPr="004A105A">
        <w:rPr>
          <w:rFonts w:ascii="Georgia" w:hAnsi="Georgia"/>
          <w:sz w:val="12"/>
          <w:szCs w:val="12"/>
        </w:rPr>
        <w:t>“We All Live in Pennsylvania!” That's what more than</w:t>
      </w:r>
      <w:r w:rsidRPr="004A105A">
        <w:rPr>
          <w:rFonts w:ascii="Georgia" w:hAnsi="Georgia"/>
          <w:szCs w:val="22"/>
        </w:rPr>
        <w:t xml:space="preserve"> </w:t>
      </w:r>
      <w:r w:rsidRPr="004A105A">
        <w:rPr>
          <w:rStyle w:val="StyleBoldUnderline"/>
          <w:rFonts w:ascii="Georgia" w:hAnsi="Georgia"/>
          <w:szCs w:val="22"/>
        </w:rPr>
        <w:t xml:space="preserve">50,000 </w:t>
      </w:r>
      <w:r w:rsidRPr="007C5559">
        <w:rPr>
          <w:rStyle w:val="StyleBoldUnderline"/>
          <w:rFonts w:ascii="Georgia" w:hAnsi="Georgia"/>
          <w:szCs w:val="22"/>
          <w:highlight w:val="yellow"/>
        </w:rPr>
        <w:t>demonstrators</w:t>
      </w:r>
      <w:r w:rsidRPr="007C5559">
        <w:rPr>
          <w:rFonts w:ascii="Georgia" w:hAnsi="Georgia"/>
          <w:szCs w:val="22"/>
          <w:highlight w:val="yellow"/>
        </w:rPr>
        <w:t xml:space="preserve"> </w:t>
      </w:r>
      <w:r w:rsidRPr="004A105A">
        <w:rPr>
          <w:rFonts w:ascii="Georgia" w:hAnsi="Georgia"/>
          <w:sz w:val="12"/>
          <w:szCs w:val="12"/>
        </w:rPr>
        <w:t>shouted</w:t>
      </w:r>
      <w:r w:rsidRPr="004A105A">
        <w:rPr>
          <w:rFonts w:ascii="Georgia" w:hAnsi="Georgia"/>
          <w:szCs w:val="22"/>
        </w:rPr>
        <w:t xml:space="preserve"> </w:t>
      </w:r>
      <w:r w:rsidRPr="004A105A">
        <w:rPr>
          <w:rFonts w:ascii="Georgia" w:hAnsi="Georgia"/>
          <w:sz w:val="12"/>
          <w:szCs w:val="12"/>
        </w:rPr>
        <w:t>in Hanover, West Germany last week</w:t>
      </w:r>
      <w:r w:rsidRPr="004A105A">
        <w:rPr>
          <w:rFonts w:ascii="Georgia" w:hAnsi="Georgia"/>
          <w:szCs w:val="22"/>
        </w:rPr>
        <w:t xml:space="preserve">, </w:t>
      </w:r>
      <w:r w:rsidRPr="007C5559">
        <w:rPr>
          <w:rStyle w:val="StyleBoldUnderline"/>
          <w:rFonts w:ascii="Georgia" w:hAnsi="Georgia"/>
          <w:szCs w:val="22"/>
          <w:highlight w:val="yellow"/>
        </w:rPr>
        <w:t xml:space="preserve">protesting the construction of a plant to process and store nuclear </w:t>
      </w:r>
      <w:r w:rsidRPr="004A105A">
        <w:rPr>
          <w:rStyle w:val="StyleBoldUnderline"/>
          <w:rFonts w:ascii="Georgia" w:hAnsi="Georgia"/>
          <w:szCs w:val="22"/>
        </w:rPr>
        <w:t>waste</w:t>
      </w:r>
      <w:r w:rsidRPr="004A105A">
        <w:rPr>
          <w:rFonts w:ascii="Georgia" w:hAnsi="Georgia"/>
          <w:szCs w:val="22"/>
        </w:rPr>
        <w:t xml:space="preserve">. </w:t>
      </w:r>
      <w:r w:rsidRPr="007C5559">
        <w:rPr>
          <w:rStyle w:val="StyleBoldUnderline"/>
          <w:rFonts w:ascii="Georgia" w:hAnsi="Georgia"/>
          <w:szCs w:val="22"/>
        </w:rPr>
        <w:t>In</w:t>
      </w:r>
      <w:r w:rsidRPr="007C5559">
        <w:rPr>
          <w:rFonts w:ascii="Georgia" w:hAnsi="Georgia"/>
          <w:szCs w:val="22"/>
        </w:rPr>
        <w:t xml:space="preserve"> </w:t>
      </w:r>
      <w:r w:rsidRPr="007C5559">
        <w:rPr>
          <w:rFonts w:ascii="Georgia" w:hAnsi="Georgia"/>
          <w:sz w:val="12"/>
          <w:szCs w:val="12"/>
        </w:rPr>
        <w:t>Chooz</w:t>
      </w:r>
      <w:r w:rsidRPr="007C5559">
        <w:rPr>
          <w:rFonts w:ascii="Georgia" w:hAnsi="Georgia"/>
          <w:szCs w:val="22"/>
        </w:rPr>
        <w:t xml:space="preserve">, </w:t>
      </w:r>
      <w:r w:rsidRPr="007C5559">
        <w:rPr>
          <w:rStyle w:val="StyleBoldUnderline"/>
          <w:rFonts w:ascii="Georgia" w:hAnsi="Georgia"/>
          <w:szCs w:val="22"/>
        </w:rPr>
        <w:t>France</w:t>
      </w:r>
      <w:r w:rsidRPr="007C5559">
        <w:rPr>
          <w:rFonts w:ascii="Georgia" w:hAnsi="Georgia"/>
          <w:szCs w:val="22"/>
        </w:rPr>
        <w:t xml:space="preserve">, </w:t>
      </w:r>
      <w:r w:rsidRPr="007C5559">
        <w:rPr>
          <w:rFonts w:ascii="Georgia" w:hAnsi="Georgia"/>
          <w:sz w:val="12"/>
          <w:szCs w:val="12"/>
        </w:rPr>
        <w:t>where</w:t>
      </w:r>
      <w:r w:rsidRPr="007C5559">
        <w:rPr>
          <w:rFonts w:ascii="Georgia" w:hAnsi="Georgia"/>
          <w:szCs w:val="22"/>
        </w:rPr>
        <w:t xml:space="preserve"> </w:t>
      </w:r>
      <w:r w:rsidRPr="007C5559">
        <w:rPr>
          <w:rStyle w:val="StyleBoldUnderline"/>
          <w:rFonts w:ascii="Georgia" w:hAnsi="Georgia"/>
          <w:szCs w:val="22"/>
        </w:rPr>
        <w:t>the government is planning to enlarge an atomic power station, the town's women locked up the mayor for hours in city hall as a protest.</w:t>
      </w:r>
      <w:r w:rsidRPr="007C5559">
        <w:rPr>
          <w:rFonts w:ascii="Georgia" w:hAnsi="Georgia"/>
          <w:szCs w:val="22"/>
        </w:rPr>
        <w:t xml:space="preserve"> </w:t>
      </w:r>
      <w:r w:rsidRPr="007C5559">
        <w:rPr>
          <w:rFonts w:ascii="Georgia" w:hAnsi="Georgia"/>
          <w:sz w:val="12"/>
          <w:szCs w:val="12"/>
        </w:rPr>
        <w:t>And</w:t>
      </w:r>
      <w:r w:rsidRPr="007C5559">
        <w:rPr>
          <w:rFonts w:ascii="Georgia" w:hAnsi="Georgia"/>
          <w:szCs w:val="22"/>
        </w:rPr>
        <w:t xml:space="preserve"> </w:t>
      </w:r>
      <w:r w:rsidRPr="007C5559">
        <w:rPr>
          <w:rStyle w:val="StyleBoldUnderline"/>
          <w:rFonts w:ascii="Georgia" w:hAnsi="Georgia"/>
          <w:szCs w:val="22"/>
        </w:rPr>
        <w:t>in Denmark</w:t>
      </w:r>
      <w:r w:rsidRPr="007C5559">
        <w:rPr>
          <w:rFonts w:ascii="Georgia" w:hAnsi="Georgia"/>
          <w:szCs w:val="22"/>
        </w:rPr>
        <w:t xml:space="preserve">, </w:t>
      </w:r>
      <w:r w:rsidRPr="007C5559">
        <w:rPr>
          <w:rFonts w:ascii="Georgia" w:hAnsi="Georgia"/>
          <w:sz w:val="12"/>
          <w:szCs w:val="12"/>
        </w:rPr>
        <w:t>which doesn't have a</w:t>
      </w:r>
      <w:r w:rsidRPr="007C5559">
        <w:rPr>
          <w:rFonts w:ascii="Georgia" w:hAnsi="Georgia"/>
          <w:szCs w:val="22"/>
        </w:rPr>
        <w:t xml:space="preserve"> </w:t>
      </w:r>
      <w:r w:rsidRPr="007C5559">
        <w:rPr>
          <w:rFonts w:ascii="Georgia" w:hAnsi="Georgia"/>
          <w:sz w:val="12"/>
          <w:szCs w:val="12"/>
        </w:rPr>
        <w:t>single nuke,</w:t>
      </w:r>
      <w:r w:rsidRPr="007C5559">
        <w:rPr>
          <w:rFonts w:ascii="Georgia" w:hAnsi="Georgia"/>
          <w:szCs w:val="22"/>
        </w:rPr>
        <w:t xml:space="preserve"> </w:t>
      </w:r>
      <w:r w:rsidRPr="007C5559">
        <w:rPr>
          <w:rStyle w:val="StyleBoldUnderline"/>
          <w:rFonts w:ascii="Georgia" w:hAnsi="Georgia"/>
          <w:szCs w:val="22"/>
        </w:rPr>
        <w:t>people demanded that Sweden close two nuclear plants that are less than 20 miles</w:t>
      </w:r>
      <w:r w:rsidRPr="004A105A">
        <w:rPr>
          <w:rStyle w:val="StyleBoldUnderline"/>
          <w:rFonts w:ascii="Georgia" w:hAnsi="Georgia"/>
          <w:szCs w:val="22"/>
        </w:rPr>
        <w:t xml:space="preserve"> from Danish shores</w:t>
      </w:r>
      <w:r w:rsidRPr="004A105A">
        <w:rPr>
          <w:rFonts w:ascii="Georgia" w:hAnsi="Georgia"/>
          <w:szCs w:val="22"/>
        </w:rPr>
        <w:t>.</w:t>
      </w:r>
      <w:r w:rsidRPr="004A105A">
        <w:rPr>
          <w:rStyle w:val="StyleBoldUnderline"/>
          <w:rFonts w:ascii="Georgia" w:hAnsi="Georgia"/>
          <w:szCs w:val="22"/>
        </w:rPr>
        <w:t xml:space="preserve"> </w:t>
      </w:r>
      <w:r w:rsidRPr="007C5559">
        <w:rPr>
          <w:rStyle w:val="Emphasis"/>
          <w:rFonts w:ascii="Georgia" w:hAnsi="Georgia"/>
          <w:szCs w:val="22"/>
          <w:highlight w:val="yellow"/>
        </w:rPr>
        <w:t>Resistance to nuclear power can lead to a showdown with all aspects of capitalist domination</w:t>
      </w:r>
      <w:r w:rsidRPr="004A105A">
        <w:rPr>
          <w:rStyle w:val="Emphasis"/>
          <w:rFonts w:ascii="Georgia" w:hAnsi="Georgia"/>
          <w:szCs w:val="22"/>
        </w:rPr>
        <w:t xml:space="preserve">. </w:t>
      </w:r>
      <w:r w:rsidRPr="007C5559">
        <w:rPr>
          <w:rStyle w:val="Emphasis"/>
          <w:rFonts w:ascii="Georgia" w:hAnsi="Georgia"/>
          <w:szCs w:val="22"/>
          <w:highlight w:val="yellow"/>
        </w:rPr>
        <w:t>Nuclear power is an eye-opener</w:t>
      </w:r>
      <w:r w:rsidRPr="004A105A">
        <w:rPr>
          <w:rStyle w:val="Emphasis"/>
          <w:rFonts w:ascii="Georgia" w:hAnsi="Georgia"/>
          <w:szCs w:val="22"/>
        </w:rPr>
        <w:t xml:space="preserve">, </w:t>
      </w:r>
      <w:r w:rsidRPr="000B5DBD">
        <w:rPr>
          <w:rStyle w:val="Emphasis"/>
          <w:rFonts w:ascii="Georgia" w:hAnsi="Georgia"/>
          <w:szCs w:val="22"/>
          <w:highlight w:val="yellow"/>
        </w:rPr>
        <w:t xml:space="preserve">an immediate "analyzer" </w:t>
      </w:r>
      <w:r w:rsidRPr="007C5559">
        <w:rPr>
          <w:rStyle w:val="Emphasis"/>
          <w:rFonts w:ascii="Georgia" w:hAnsi="Georgia"/>
          <w:szCs w:val="22"/>
          <w:highlight w:val="yellow"/>
        </w:rPr>
        <w:t xml:space="preserve">of the social organization </w:t>
      </w:r>
      <w:r w:rsidRPr="000B5DBD">
        <w:rPr>
          <w:rStyle w:val="Emphasis"/>
          <w:rFonts w:ascii="Georgia" w:hAnsi="Georgia"/>
          <w:szCs w:val="22"/>
          <w:highlight w:val="yellow"/>
        </w:rPr>
        <w:t>as such. It</w:t>
      </w:r>
      <w:r w:rsidRPr="004A105A">
        <w:rPr>
          <w:rStyle w:val="Emphasis"/>
          <w:rFonts w:ascii="Georgia" w:hAnsi="Georgia"/>
          <w:szCs w:val="22"/>
        </w:rPr>
        <w:t xml:space="preserve"> </w:t>
      </w:r>
      <w:r w:rsidRPr="007C5559">
        <w:rPr>
          <w:rStyle w:val="Emphasis"/>
          <w:rFonts w:ascii="Georgia" w:hAnsi="Georgia"/>
          <w:szCs w:val="22"/>
          <w:highlight w:val="yellow"/>
        </w:rPr>
        <w:t xml:space="preserve">allows us to see that </w:t>
      </w:r>
      <w:r w:rsidRPr="004A105A">
        <w:rPr>
          <w:rStyle w:val="Emphasis"/>
          <w:rFonts w:ascii="Georgia" w:hAnsi="Georgia"/>
          <w:szCs w:val="22"/>
        </w:rPr>
        <w:t xml:space="preserve">the </w:t>
      </w:r>
      <w:r w:rsidRPr="007C5559">
        <w:rPr>
          <w:rStyle w:val="Emphasis"/>
          <w:rFonts w:ascii="Georgia" w:hAnsi="Georgia"/>
          <w:szCs w:val="22"/>
          <w:highlight w:val="yellow"/>
        </w:rPr>
        <w:t xml:space="preserve">social order is the same </w:t>
      </w:r>
      <w:r w:rsidRPr="004A105A">
        <w:rPr>
          <w:rStyle w:val="Emphasis"/>
          <w:rFonts w:ascii="Georgia" w:hAnsi="Georgia"/>
          <w:szCs w:val="22"/>
        </w:rPr>
        <w:t xml:space="preserve">all </w:t>
      </w:r>
      <w:r w:rsidRPr="007C5559">
        <w:rPr>
          <w:rStyle w:val="Emphasis"/>
          <w:rFonts w:ascii="Georgia" w:hAnsi="Georgia"/>
          <w:szCs w:val="22"/>
          <w:highlight w:val="yellow"/>
        </w:rPr>
        <w:t>over the world</w:t>
      </w:r>
      <w:r w:rsidRPr="004A105A">
        <w:rPr>
          <w:rStyle w:val="Emphasis"/>
          <w:rFonts w:ascii="Georgia" w:hAnsi="Georgia"/>
          <w:szCs w:val="22"/>
        </w:rPr>
        <w:t xml:space="preserve">. </w:t>
      </w:r>
      <w:r w:rsidRPr="004A105A">
        <w:rPr>
          <w:rStyle w:val="StyleBoldUnderline"/>
          <w:rFonts w:ascii="Georgia" w:hAnsi="Georgia"/>
          <w:szCs w:val="22"/>
        </w:rPr>
        <w:t xml:space="preserve">And all over the world </w:t>
      </w:r>
      <w:r w:rsidRPr="007C5559">
        <w:rPr>
          <w:rStyle w:val="StyleBoldUnderline"/>
          <w:rFonts w:ascii="Georgia" w:hAnsi="Georgia"/>
          <w:szCs w:val="22"/>
          <w:highlight w:val="yellow"/>
        </w:rPr>
        <w:t xml:space="preserve">the "powers that be" </w:t>
      </w:r>
      <w:r w:rsidRPr="004A105A">
        <w:rPr>
          <w:rStyle w:val="StyleBoldUnderline"/>
          <w:rFonts w:ascii="Georgia" w:hAnsi="Georgia"/>
          <w:szCs w:val="22"/>
        </w:rPr>
        <w:t xml:space="preserve">attempt to </w:t>
      </w:r>
      <w:r w:rsidRPr="007C5559">
        <w:rPr>
          <w:rStyle w:val="StyleBoldUnderline"/>
          <w:rFonts w:ascii="Georgia" w:hAnsi="Georgia"/>
          <w:szCs w:val="22"/>
          <w:highlight w:val="yellow"/>
        </w:rPr>
        <w:t>blackmail us into accepting nuclear energy with the threat of economic collapse</w:t>
      </w:r>
      <w:r w:rsidRPr="007C5559">
        <w:rPr>
          <w:rFonts w:ascii="Georgia" w:hAnsi="Georgia"/>
          <w:szCs w:val="22"/>
          <w:highlight w:val="yellow"/>
        </w:rPr>
        <w:t xml:space="preserve"> </w:t>
      </w:r>
      <w:r w:rsidRPr="004A105A">
        <w:rPr>
          <w:rFonts w:ascii="Georgia" w:hAnsi="Georgia"/>
          <w:sz w:val="12"/>
          <w:szCs w:val="12"/>
        </w:rPr>
        <w:t>(as if the economy wasn't collapsing already).</w:t>
      </w:r>
      <w:r w:rsidRPr="004A105A">
        <w:rPr>
          <w:rFonts w:ascii="Georgia" w:hAnsi="Georgia"/>
          <w:szCs w:val="22"/>
        </w:rPr>
        <w:t xml:space="preserve"> </w:t>
      </w:r>
      <w:r w:rsidRPr="004A105A">
        <w:rPr>
          <w:rStyle w:val="StyleBoldUnderline"/>
          <w:rFonts w:ascii="Georgia" w:hAnsi="Georgia"/>
          <w:szCs w:val="22"/>
        </w:rPr>
        <w:t xml:space="preserve">Within the terms of capitalist society this may well be the only scenario. But if we are to choose life and reject </w:t>
      </w:r>
      <w:r w:rsidRPr="00AD222E">
        <w:rPr>
          <w:rStyle w:val="StyleBoldUnderline"/>
          <w:rFonts w:ascii="Georgia" w:hAnsi="Georgia"/>
          <w:szCs w:val="22"/>
        </w:rPr>
        <w:t>austerity</w:t>
      </w:r>
      <w:r w:rsidRPr="00AD222E">
        <w:rPr>
          <w:rStyle w:val="Emphasis"/>
          <w:rFonts w:ascii="Georgia" w:hAnsi="Georgia"/>
          <w:highlight w:val="yellow"/>
        </w:rPr>
        <w:t xml:space="preserve">, a new vision </w:t>
      </w:r>
      <w:r w:rsidRPr="00AD222E">
        <w:rPr>
          <w:rStyle w:val="StyleBoldUnderline"/>
          <w:rFonts w:ascii="Georgia" w:hAnsi="Georgia"/>
          <w:szCs w:val="22"/>
          <w:highlight w:val="yellow"/>
        </w:rPr>
        <w:t>of society is</w:t>
      </w:r>
      <w:r w:rsidRPr="007C5559">
        <w:rPr>
          <w:rStyle w:val="StyleBoldUnderline"/>
          <w:rFonts w:ascii="Georgia" w:hAnsi="Georgia"/>
          <w:szCs w:val="22"/>
          <w:highlight w:val="yellow"/>
        </w:rPr>
        <w:t xml:space="preserve"> necessary</w:t>
      </w:r>
      <w:r w:rsidRPr="004A105A">
        <w:rPr>
          <w:rStyle w:val="StyleBoldUnderline"/>
          <w:rFonts w:ascii="Georgia" w:hAnsi="Georgia"/>
          <w:szCs w:val="22"/>
        </w:rPr>
        <w:t>.</w:t>
      </w:r>
    </w:p>
    <w:p w14:paraId="5A396F19" w14:textId="3F91E8E7" w:rsidR="007C5559" w:rsidRPr="00D46557" w:rsidRDefault="007C5559" w:rsidP="007C5559">
      <w:pPr>
        <w:pStyle w:val="Heading4"/>
      </w:pPr>
      <w:r>
        <w:t>And, a</w:t>
      </w:r>
      <w:r w:rsidRPr="00D46557">
        <w:t xml:space="preserve"> radical change in the politics of energy is necessary --- </w:t>
      </w:r>
      <w:r>
        <w:t xml:space="preserve">this </w:t>
      </w:r>
      <w:r w:rsidR="00D2271D">
        <w:t>state</w:t>
      </w:r>
      <w:r>
        <w:t xml:space="preserve"> </w:t>
      </w:r>
      <w:r w:rsidR="00D2271D">
        <w:t>dependency on nuclear power results in the exploitation of the poor</w:t>
      </w:r>
      <w:r>
        <w:t>. SATO</w:t>
      </w:r>
      <w:r w:rsidRPr="00D46557">
        <w:t>:</w:t>
      </w:r>
    </w:p>
    <w:p w14:paraId="6867F5CF" w14:textId="77777777" w:rsidR="007C5559" w:rsidRPr="00D46557" w:rsidRDefault="007C5559" w:rsidP="007C5559">
      <w:pPr>
        <w:rPr>
          <w:rFonts w:ascii="Georgia" w:hAnsi="Georgia"/>
          <w:sz w:val="16"/>
          <w:szCs w:val="16"/>
        </w:rPr>
      </w:pPr>
      <w:r w:rsidRPr="00D46557">
        <w:rPr>
          <w:rFonts w:ascii="Georgia" w:hAnsi="Georgia"/>
          <w:sz w:val="16"/>
          <w:szCs w:val="16"/>
        </w:rPr>
        <w:t>[Yoshiyuki SATO. “What kind of Philosophy is possible after Fukushima?” Digital Objects and Milieux, Tsukuba University, http://www.journaldumauss.net/spip.php?article1038 // LHP AA]</w:t>
      </w:r>
    </w:p>
    <w:p w14:paraId="7ED8B234" w14:textId="3DBEF684" w:rsidR="007C5559" w:rsidRPr="00D2271D" w:rsidRDefault="007C5559" w:rsidP="00B4178D">
      <w:pPr>
        <w:rPr>
          <w:rStyle w:val="StyleBoldUnderline"/>
          <w:rFonts w:ascii="Georgia" w:hAnsi="Georgia"/>
          <w:b w:val="0"/>
          <w:sz w:val="16"/>
          <w:szCs w:val="22"/>
          <w:u w:val="none"/>
        </w:rPr>
      </w:pPr>
      <w:r w:rsidRPr="00D46557">
        <w:rPr>
          <w:rFonts w:ascii="Georgia" w:hAnsi="Georgia"/>
          <w:sz w:val="12"/>
          <w:szCs w:val="12"/>
        </w:rPr>
        <w:t>The desubjectification against the politics of nuclear energy ¶ To conclude, we are going to discuss the problem of the subjectification[assujettissement ] of subjects in the politics of nuclear energy.</w:t>
      </w:r>
      <w:r w:rsidRPr="00D46557">
        <w:rPr>
          <w:rFonts w:ascii="Georgia" w:hAnsi="Georgia"/>
          <w:sz w:val="16"/>
        </w:rPr>
        <w:t xml:space="preserve"> </w:t>
      </w:r>
      <w:r w:rsidRPr="00D46557">
        <w:rPr>
          <w:rFonts w:ascii="Georgia" w:hAnsi="Georgia"/>
          <w:b/>
          <w:szCs w:val="22"/>
          <w:u w:val="single"/>
        </w:rPr>
        <w:t>This politics was developed by building on the economic disparity between cities</w:t>
      </w:r>
      <w:r w:rsidRPr="00D46557">
        <w:rPr>
          <w:rFonts w:ascii="Georgia" w:hAnsi="Georgia"/>
          <w:sz w:val="16"/>
        </w:rPr>
        <w:t xml:space="preserve"> </w:t>
      </w:r>
      <w:r w:rsidRPr="00D46557">
        <w:rPr>
          <w:rFonts w:ascii="Georgia" w:hAnsi="Georgia"/>
          <w:sz w:val="12"/>
          <w:szCs w:val="12"/>
        </w:rPr>
        <w:t>and provinces</w:t>
      </w:r>
      <w:r w:rsidRPr="00D46557">
        <w:rPr>
          <w:rFonts w:ascii="Georgia" w:hAnsi="Georgia"/>
          <w:sz w:val="16"/>
        </w:rPr>
        <w:t xml:space="preserve">. </w:t>
      </w:r>
      <w:r w:rsidRPr="00D46557">
        <w:rPr>
          <w:rFonts w:ascii="Georgia" w:hAnsi="Georgia"/>
          <w:b/>
          <w:szCs w:val="22"/>
          <w:highlight w:val="yellow"/>
          <w:u w:val="single"/>
        </w:rPr>
        <w:t>The</w:t>
      </w:r>
      <w:r w:rsidRPr="00D46557">
        <w:rPr>
          <w:rFonts w:ascii="Georgia" w:hAnsi="Georgia"/>
          <w:sz w:val="16"/>
          <w:highlight w:val="yellow"/>
        </w:rPr>
        <w:t xml:space="preserve"> </w:t>
      </w:r>
      <w:r w:rsidRPr="00D46557">
        <w:rPr>
          <w:rFonts w:ascii="Georgia" w:hAnsi="Georgia"/>
          <w:b/>
          <w:szCs w:val="22"/>
          <w:highlight w:val="yellow"/>
          <w:u w:val="single"/>
        </w:rPr>
        <w:t xml:space="preserve">nuclear power plants produce energy for </w:t>
      </w:r>
      <w:r w:rsidRPr="00D46557">
        <w:rPr>
          <w:rFonts w:ascii="Georgia" w:hAnsi="Georgia"/>
          <w:b/>
          <w:szCs w:val="22"/>
          <w:u w:val="single"/>
        </w:rPr>
        <w:t>important</w:t>
      </w:r>
      <w:r w:rsidRPr="00D46557">
        <w:rPr>
          <w:rFonts w:ascii="Georgia" w:hAnsi="Georgia"/>
          <w:sz w:val="16"/>
        </w:rPr>
        <w:t xml:space="preserve"> </w:t>
      </w:r>
      <w:r w:rsidRPr="00D46557">
        <w:rPr>
          <w:rFonts w:ascii="Georgia" w:hAnsi="Georgia"/>
          <w:b/>
          <w:szCs w:val="22"/>
          <w:highlight w:val="yellow"/>
          <w:u w:val="single"/>
        </w:rPr>
        <w:t>cities</w:t>
      </w:r>
      <w:r w:rsidRPr="00D46557">
        <w:rPr>
          <w:rFonts w:ascii="Georgia" w:hAnsi="Georgia"/>
          <w:sz w:val="16"/>
          <w:highlight w:val="yellow"/>
        </w:rPr>
        <w:t xml:space="preserve">, </w:t>
      </w:r>
      <w:r w:rsidRPr="00D46557">
        <w:rPr>
          <w:rFonts w:ascii="Georgia" w:hAnsi="Georgia"/>
          <w:b/>
          <w:szCs w:val="22"/>
          <w:highlight w:val="yellow"/>
          <w:u w:val="single"/>
        </w:rPr>
        <w:t>but due to the danger</w:t>
      </w:r>
      <w:r w:rsidRPr="00D46557">
        <w:rPr>
          <w:rFonts w:ascii="Georgia" w:hAnsi="Georgia"/>
          <w:sz w:val="16"/>
          <w:highlight w:val="yellow"/>
        </w:rPr>
        <w:t xml:space="preserve"> </w:t>
      </w:r>
      <w:r w:rsidRPr="00D46557">
        <w:rPr>
          <w:rFonts w:ascii="Georgia" w:hAnsi="Georgia"/>
          <w:sz w:val="12"/>
          <w:szCs w:val="12"/>
        </w:rPr>
        <w:t>that</w:t>
      </w:r>
      <w:r w:rsidRPr="00D46557">
        <w:rPr>
          <w:rFonts w:ascii="Georgia" w:hAnsi="Georgia"/>
          <w:sz w:val="16"/>
        </w:rPr>
        <w:t xml:space="preserve"> </w:t>
      </w:r>
      <w:r w:rsidRPr="00D46557">
        <w:rPr>
          <w:rFonts w:ascii="Georgia" w:hAnsi="Georgia"/>
          <w:b/>
          <w:szCs w:val="22"/>
          <w:highlight w:val="yellow"/>
          <w:u w:val="single"/>
        </w:rPr>
        <w:t>they present</w:t>
      </w:r>
      <w:r w:rsidRPr="00D46557">
        <w:rPr>
          <w:rFonts w:ascii="Georgia" w:hAnsi="Georgia"/>
          <w:b/>
          <w:szCs w:val="22"/>
          <w:u w:val="single"/>
        </w:rPr>
        <w:t xml:space="preserve">, </w:t>
      </w:r>
      <w:r w:rsidRPr="00D46557">
        <w:rPr>
          <w:rFonts w:ascii="Georgia" w:hAnsi="Georgia"/>
          <w:b/>
          <w:szCs w:val="22"/>
          <w:highlight w:val="yellow"/>
          <w:u w:val="single"/>
        </w:rPr>
        <w:t>they shouldn’t be built</w:t>
      </w:r>
      <w:r w:rsidRPr="00D46557">
        <w:rPr>
          <w:rFonts w:ascii="Georgia" w:hAnsi="Georgia"/>
          <w:b/>
          <w:szCs w:val="22"/>
          <w:u w:val="single"/>
        </w:rPr>
        <w:t xml:space="preserve"> in cities</w:t>
      </w:r>
      <w:r w:rsidRPr="00D46557">
        <w:rPr>
          <w:rFonts w:ascii="Georgia" w:hAnsi="Georgia"/>
          <w:sz w:val="16"/>
          <w:highlight w:val="yellow"/>
        </w:rPr>
        <w:t xml:space="preserve">. </w:t>
      </w:r>
      <w:r w:rsidRPr="00D46557">
        <w:rPr>
          <w:rFonts w:ascii="Georgia" w:hAnsi="Georgia"/>
          <w:b/>
          <w:szCs w:val="22"/>
          <w:highlight w:val="yellow"/>
          <w:u w:val="single"/>
        </w:rPr>
        <w:t>They</w:t>
      </w:r>
      <w:r w:rsidRPr="00D46557">
        <w:rPr>
          <w:rFonts w:ascii="Georgia" w:hAnsi="Georgia"/>
          <w:sz w:val="16"/>
          <w:highlight w:val="yellow"/>
        </w:rPr>
        <w:t xml:space="preserve"> </w:t>
      </w:r>
      <w:r w:rsidRPr="00D46557">
        <w:rPr>
          <w:rFonts w:ascii="Georgia" w:hAnsi="Georgia"/>
          <w:b/>
          <w:szCs w:val="22"/>
          <w:highlight w:val="yellow"/>
          <w:u w:val="single"/>
        </w:rPr>
        <w:t>are</w:t>
      </w:r>
      <w:r w:rsidRPr="00D46557">
        <w:rPr>
          <w:rFonts w:ascii="Georgia" w:hAnsi="Georgia"/>
          <w:sz w:val="16"/>
          <w:highlight w:val="yellow"/>
        </w:rPr>
        <w:t xml:space="preserve"> </w:t>
      </w:r>
      <w:r w:rsidRPr="00D46557">
        <w:rPr>
          <w:rFonts w:ascii="Georgia" w:hAnsi="Georgia"/>
          <w:sz w:val="12"/>
          <w:szCs w:val="12"/>
        </w:rPr>
        <w:t>therefore</w:t>
      </w:r>
      <w:r w:rsidRPr="00D46557">
        <w:rPr>
          <w:rFonts w:ascii="Georgia" w:hAnsi="Georgia"/>
          <w:sz w:val="16"/>
        </w:rPr>
        <w:t xml:space="preserve"> </w:t>
      </w:r>
      <w:r w:rsidRPr="00D46557">
        <w:rPr>
          <w:rFonts w:ascii="Georgia" w:hAnsi="Georgia"/>
          <w:b/>
          <w:szCs w:val="22"/>
          <w:u w:val="single"/>
        </w:rPr>
        <w:t xml:space="preserve">exclusively </w:t>
      </w:r>
      <w:r w:rsidRPr="00D46557">
        <w:rPr>
          <w:rFonts w:ascii="Georgia" w:hAnsi="Georgia"/>
          <w:b/>
          <w:szCs w:val="22"/>
          <w:highlight w:val="yellow"/>
          <w:u w:val="single"/>
        </w:rPr>
        <w:t>built in provinces</w:t>
      </w:r>
      <w:r w:rsidRPr="00D46557">
        <w:rPr>
          <w:rFonts w:ascii="Georgia" w:hAnsi="Georgia"/>
          <w:sz w:val="16"/>
          <w:highlight w:val="yellow"/>
        </w:rPr>
        <w:t xml:space="preserve"> </w:t>
      </w:r>
      <w:r w:rsidRPr="00D46557">
        <w:rPr>
          <w:rFonts w:ascii="Georgia" w:hAnsi="Georgia"/>
          <w:b/>
          <w:szCs w:val="22"/>
          <w:highlight w:val="yellow"/>
          <w:u w:val="single"/>
        </w:rPr>
        <w:t>that</w:t>
      </w:r>
      <w:r w:rsidRPr="00D46557">
        <w:rPr>
          <w:rFonts w:ascii="Georgia" w:hAnsi="Georgia"/>
          <w:sz w:val="16"/>
          <w:highlight w:val="yellow"/>
        </w:rPr>
        <w:t xml:space="preserve"> </w:t>
      </w:r>
      <w:r w:rsidRPr="00D46557">
        <w:rPr>
          <w:rFonts w:ascii="Georgia" w:hAnsi="Georgia"/>
          <w:b/>
          <w:szCs w:val="22"/>
          <w:highlight w:val="yellow"/>
          <w:u w:val="single"/>
        </w:rPr>
        <w:t>suffer from</w:t>
      </w:r>
      <w:r w:rsidRPr="00D46557">
        <w:rPr>
          <w:rFonts w:ascii="Georgia" w:hAnsi="Georgia"/>
          <w:sz w:val="16"/>
          <w:highlight w:val="yellow"/>
        </w:rPr>
        <w:t xml:space="preserve"> </w:t>
      </w:r>
      <w:r w:rsidRPr="00D46557">
        <w:rPr>
          <w:rFonts w:ascii="Georgia" w:hAnsi="Georgia"/>
          <w:sz w:val="12"/>
          <w:szCs w:val="12"/>
        </w:rPr>
        <w:t>problem of ¶ depopulation and</w:t>
      </w:r>
      <w:r w:rsidRPr="00D46557">
        <w:rPr>
          <w:rFonts w:ascii="Georgia" w:hAnsi="Georgia"/>
          <w:sz w:val="16"/>
        </w:rPr>
        <w:t xml:space="preserve"> </w:t>
      </w:r>
      <w:r w:rsidRPr="00D46557">
        <w:rPr>
          <w:rFonts w:ascii="Georgia" w:hAnsi="Georgia"/>
          <w:b/>
          <w:szCs w:val="22"/>
          <w:highlight w:val="yellow"/>
          <w:u w:val="single"/>
        </w:rPr>
        <w:t>poverty</w:t>
      </w:r>
      <w:r w:rsidRPr="00D46557">
        <w:rPr>
          <w:rFonts w:ascii="Georgia" w:hAnsi="Georgia"/>
          <w:sz w:val="16"/>
        </w:rPr>
        <w:t xml:space="preserve">. </w:t>
      </w:r>
      <w:r w:rsidRPr="00D46557">
        <w:rPr>
          <w:rFonts w:ascii="Georgia" w:hAnsi="Georgia"/>
          <w:sz w:val="12"/>
          <w:szCs w:val="12"/>
        </w:rPr>
        <w:t>For compensating the land for the nuclear power plant</w:t>
      </w:r>
      <w:r w:rsidRPr="00D46557">
        <w:rPr>
          <w:rFonts w:ascii="Georgia" w:hAnsi="Georgia"/>
          <w:sz w:val="16"/>
        </w:rPr>
        <w:t xml:space="preserve">, </w:t>
      </w:r>
      <w:r w:rsidRPr="00D46557">
        <w:rPr>
          <w:rFonts w:ascii="Georgia" w:hAnsi="Georgia"/>
          <w:b/>
          <w:szCs w:val="22"/>
          <w:u w:val="single"/>
        </w:rPr>
        <w:t>the state pays</w:t>
      </w:r>
      <w:r w:rsidRPr="00D46557">
        <w:rPr>
          <w:rFonts w:ascii="Georgia" w:hAnsi="Georgia"/>
          <w:sz w:val="16"/>
        </w:rPr>
        <w:t xml:space="preserve"> </w:t>
      </w:r>
      <w:r w:rsidRPr="00D46557">
        <w:rPr>
          <w:rFonts w:ascii="Georgia" w:hAnsi="Georgia"/>
          <w:sz w:val="12"/>
          <w:szCs w:val="12"/>
        </w:rPr>
        <w:t>a</w:t>
      </w:r>
      <w:r w:rsidRPr="00D46557">
        <w:rPr>
          <w:rFonts w:ascii="Georgia" w:hAnsi="Georgia"/>
          <w:sz w:val="16"/>
        </w:rPr>
        <w:t xml:space="preserve"> </w:t>
      </w:r>
      <w:r w:rsidRPr="00D46557">
        <w:rPr>
          <w:rFonts w:ascii="Georgia" w:hAnsi="Georgia"/>
          <w:sz w:val="12"/>
          <w:szCs w:val="12"/>
        </w:rPr>
        <w:t>enormous amount</w:t>
      </w:r>
      <w:r w:rsidRPr="00D46557">
        <w:rPr>
          <w:rFonts w:ascii="Georgia" w:hAnsi="Georgia"/>
          <w:sz w:val="16"/>
        </w:rPr>
        <w:t xml:space="preserve"> </w:t>
      </w:r>
      <w:r w:rsidRPr="00D46557">
        <w:rPr>
          <w:rFonts w:ascii="Georgia" w:hAnsi="Georgia"/>
          <w:sz w:val="12"/>
          <w:szCs w:val="12"/>
        </w:rPr>
        <w:t>of</w:t>
      </w:r>
      <w:r w:rsidRPr="00D46557">
        <w:rPr>
          <w:rFonts w:ascii="Georgia" w:hAnsi="Georgia"/>
          <w:sz w:val="16"/>
        </w:rPr>
        <w:t xml:space="preserve"> </w:t>
      </w:r>
      <w:r w:rsidRPr="00D46557">
        <w:rPr>
          <w:rFonts w:ascii="Georgia" w:hAnsi="Georgia"/>
          <w:b/>
          <w:szCs w:val="22"/>
          <w:u w:val="single"/>
        </w:rPr>
        <w:lastRenderedPageBreak/>
        <w:t>subvention to the communes that have</w:t>
      </w:r>
      <w:r w:rsidRPr="00D46557">
        <w:rPr>
          <w:rFonts w:ascii="Georgia" w:hAnsi="Georgia"/>
          <w:sz w:val="16"/>
        </w:rPr>
        <w:t xml:space="preserve"> </w:t>
      </w:r>
      <w:r w:rsidRPr="00D46557">
        <w:rPr>
          <w:rFonts w:ascii="Georgia" w:hAnsi="Georgia"/>
          <w:b/>
          <w:szCs w:val="22"/>
          <w:u w:val="single"/>
        </w:rPr>
        <w:t>accepted it.</w:t>
      </w:r>
      <w:r w:rsidRPr="00D46557">
        <w:rPr>
          <w:rFonts w:ascii="Georgia" w:hAnsi="Georgia"/>
          <w:sz w:val="16"/>
        </w:rPr>
        <w:t xml:space="preserve"> </w:t>
      </w:r>
      <w:r w:rsidRPr="00D46557">
        <w:rPr>
          <w:rFonts w:ascii="Georgia" w:hAnsi="Georgia"/>
          <w:sz w:val="12"/>
          <w:szCs w:val="12"/>
        </w:rPr>
        <w:t>Through this State politics,</w:t>
      </w:r>
      <w:r w:rsidRPr="00D46557">
        <w:rPr>
          <w:rFonts w:ascii="Georgia" w:hAnsi="Georgia"/>
          <w:sz w:val="16"/>
        </w:rPr>
        <w:t xml:space="preserve"> </w:t>
      </w:r>
      <w:r w:rsidRPr="00D46557">
        <w:rPr>
          <w:rFonts w:ascii="Georgia" w:hAnsi="Georgia"/>
          <w:b/>
          <w:szCs w:val="22"/>
          <w:highlight w:val="yellow"/>
          <w:u w:val="single"/>
        </w:rPr>
        <w:t>economy of these communes become</w:t>
      </w:r>
      <w:r w:rsidRPr="00D46557">
        <w:rPr>
          <w:rFonts w:ascii="Georgia" w:hAnsi="Georgia"/>
          <w:sz w:val="16"/>
          <w:highlight w:val="yellow"/>
        </w:rPr>
        <w:t xml:space="preserve"> </w:t>
      </w:r>
      <w:r w:rsidRPr="00D46557">
        <w:rPr>
          <w:rFonts w:ascii="Georgia" w:hAnsi="Georgia"/>
          <w:sz w:val="12"/>
          <w:szCs w:val="12"/>
        </w:rPr>
        <w:t>totally</w:t>
      </w:r>
      <w:r w:rsidRPr="00D46557">
        <w:rPr>
          <w:rFonts w:ascii="Georgia" w:hAnsi="Georgia"/>
          <w:sz w:val="16"/>
        </w:rPr>
        <w:t xml:space="preserve"> </w:t>
      </w:r>
      <w:r w:rsidRPr="00D46557">
        <w:rPr>
          <w:rFonts w:ascii="Georgia" w:hAnsi="Georgia"/>
          <w:b/>
          <w:szCs w:val="22"/>
          <w:highlight w:val="yellow"/>
          <w:u w:val="single"/>
        </w:rPr>
        <w:t xml:space="preserve">dependent </w:t>
      </w:r>
      <w:r w:rsidRPr="00D46557">
        <w:rPr>
          <w:rFonts w:ascii="Georgia" w:hAnsi="Georgia"/>
          <w:b/>
          <w:szCs w:val="22"/>
          <w:u w:val="single"/>
        </w:rPr>
        <w:t>of subventions</w:t>
      </w:r>
      <w:r w:rsidRPr="00D46557">
        <w:rPr>
          <w:rFonts w:ascii="Georgia" w:hAnsi="Georgia"/>
          <w:sz w:val="16"/>
        </w:rPr>
        <w:t xml:space="preserve">, </w:t>
      </w:r>
      <w:r w:rsidRPr="00D46557">
        <w:rPr>
          <w:rFonts w:ascii="Georgia" w:hAnsi="Georgia"/>
          <w:b/>
          <w:szCs w:val="22"/>
          <w:highlight w:val="yellow"/>
          <w:u w:val="single"/>
        </w:rPr>
        <w:t>because this benefice is so big</w:t>
      </w:r>
      <w:r w:rsidRPr="00D46557">
        <w:rPr>
          <w:rFonts w:ascii="Georgia" w:hAnsi="Georgia"/>
          <w:sz w:val="16"/>
          <w:highlight w:val="yellow"/>
        </w:rPr>
        <w:t xml:space="preserve"> </w:t>
      </w:r>
      <w:r w:rsidRPr="00D46557">
        <w:rPr>
          <w:rFonts w:ascii="Georgia" w:hAnsi="Georgia"/>
          <w:sz w:val="12"/>
          <w:szCs w:val="12"/>
        </w:rPr>
        <w:t>for the communes. Moreover, the cadastral revenue of the nuclear power plants decreases due to</w:t>
      </w:r>
      <w:r w:rsidRPr="00D46557">
        <w:rPr>
          <w:rFonts w:ascii="Georgia" w:hAnsi="Georgia"/>
          <w:sz w:val="16"/>
          <w:szCs w:val="22"/>
        </w:rPr>
        <w:t xml:space="preserve"> </w:t>
      </w:r>
      <w:r w:rsidRPr="00D46557">
        <w:rPr>
          <w:rFonts w:ascii="Georgia" w:hAnsi="Georgia"/>
          <w:sz w:val="12"/>
          <w:szCs w:val="12"/>
        </w:rPr>
        <w:t>depreciation</w:t>
      </w:r>
      <w:r w:rsidRPr="00D46557">
        <w:rPr>
          <w:rFonts w:ascii="Georgia" w:hAnsi="Georgia"/>
          <w:sz w:val="16"/>
          <w:szCs w:val="22"/>
        </w:rPr>
        <w:t xml:space="preserve">, </w:t>
      </w:r>
      <w:r w:rsidRPr="00D46557">
        <w:rPr>
          <w:rFonts w:ascii="Georgia" w:hAnsi="Georgia"/>
          <w:b/>
          <w:szCs w:val="22"/>
          <w:highlight w:val="yellow"/>
          <w:u w:val="single"/>
        </w:rPr>
        <w:t>the commu</w:t>
      </w:r>
      <w:r w:rsidRPr="00D46557">
        <w:rPr>
          <w:rFonts w:ascii="Georgia" w:hAnsi="Georgia"/>
          <w:b/>
          <w:szCs w:val="22"/>
          <w:u w:val="single"/>
        </w:rPr>
        <w:t xml:space="preserve">nes </w:t>
      </w:r>
      <w:r w:rsidRPr="00D46557">
        <w:rPr>
          <w:rFonts w:ascii="Georgia" w:hAnsi="Georgia"/>
          <w:b/>
          <w:szCs w:val="22"/>
          <w:highlight w:val="yellow"/>
          <w:u w:val="single"/>
        </w:rPr>
        <w:t xml:space="preserve">are obliged to accept the </w:t>
      </w:r>
      <w:r w:rsidRPr="00D46557">
        <w:rPr>
          <w:rFonts w:ascii="Georgia" w:hAnsi="Georgia"/>
          <w:b/>
          <w:szCs w:val="22"/>
          <w:u w:val="single"/>
        </w:rPr>
        <w:t>construction of</w:t>
      </w:r>
      <w:r w:rsidRPr="00D46557">
        <w:rPr>
          <w:rFonts w:ascii="Georgia" w:hAnsi="Georgia"/>
          <w:sz w:val="16"/>
          <w:szCs w:val="22"/>
        </w:rPr>
        <w:t xml:space="preserve"> </w:t>
      </w:r>
      <w:r w:rsidRPr="00D46557">
        <w:rPr>
          <w:rFonts w:ascii="Georgia" w:hAnsi="Georgia"/>
          <w:b/>
          <w:szCs w:val="22"/>
          <w:highlight w:val="yellow"/>
          <w:u w:val="single"/>
        </w:rPr>
        <w:t>new</w:t>
      </w:r>
      <w:r w:rsidRPr="00D46557">
        <w:rPr>
          <w:rFonts w:ascii="Georgia" w:hAnsi="Georgia"/>
          <w:sz w:val="16"/>
          <w:szCs w:val="22"/>
          <w:highlight w:val="yellow"/>
        </w:rPr>
        <w:t xml:space="preserve"> </w:t>
      </w:r>
      <w:r w:rsidRPr="00D46557">
        <w:rPr>
          <w:rFonts w:ascii="Georgia" w:hAnsi="Georgia"/>
          <w:b/>
          <w:szCs w:val="22"/>
          <w:highlight w:val="yellow"/>
          <w:u w:val="single"/>
        </w:rPr>
        <w:t>reactors</w:t>
      </w:r>
      <w:r w:rsidRPr="00D46557">
        <w:rPr>
          <w:rFonts w:ascii="Georgia" w:hAnsi="Georgia"/>
          <w:sz w:val="16"/>
          <w:szCs w:val="22"/>
          <w:highlight w:val="yellow"/>
        </w:rPr>
        <w:t xml:space="preserve"> </w:t>
      </w:r>
      <w:r w:rsidRPr="00D46557">
        <w:rPr>
          <w:rFonts w:ascii="Georgia" w:hAnsi="Georgia"/>
          <w:sz w:val="12"/>
          <w:szCs w:val="12"/>
        </w:rPr>
        <w:t>for</w:t>
      </w:r>
      <w:r w:rsidRPr="00D46557">
        <w:rPr>
          <w:rFonts w:ascii="Georgia" w:hAnsi="Georgia"/>
          <w:sz w:val="16"/>
          <w:szCs w:val="22"/>
        </w:rPr>
        <w:t xml:space="preserve"> </w:t>
      </w:r>
      <w:r w:rsidRPr="00D46557">
        <w:rPr>
          <w:rFonts w:ascii="Georgia" w:hAnsi="Georgia"/>
          <w:sz w:val="12"/>
          <w:szCs w:val="12"/>
        </w:rPr>
        <w:t>assuring the case flow.</w:t>
      </w:r>
      <w:r w:rsidRPr="00D46557">
        <w:rPr>
          <w:rFonts w:ascii="Georgia" w:hAnsi="Georgia"/>
          <w:sz w:val="16"/>
          <w:szCs w:val="22"/>
        </w:rPr>
        <w:t xml:space="preserve"> </w:t>
      </w:r>
      <w:r w:rsidRPr="00D46557">
        <w:rPr>
          <w:rFonts w:ascii="Georgia" w:hAnsi="Georgia"/>
          <w:b/>
          <w:szCs w:val="22"/>
          <w:highlight w:val="yellow"/>
          <w:u w:val="single"/>
        </w:rPr>
        <w:t>This</w:t>
      </w:r>
      <w:r w:rsidRPr="00D46557">
        <w:rPr>
          <w:rFonts w:ascii="Georgia" w:hAnsi="Georgia"/>
          <w:sz w:val="16"/>
          <w:szCs w:val="22"/>
          <w:highlight w:val="yellow"/>
        </w:rPr>
        <w:t xml:space="preserve"> </w:t>
      </w:r>
      <w:r w:rsidRPr="00D46557">
        <w:rPr>
          <w:rFonts w:ascii="Georgia" w:hAnsi="Georgia"/>
          <w:sz w:val="12"/>
          <w:szCs w:val="12"/>
        </w:rPr>
        <w:t>vicious</w:t>
      </w:r>
      <w:r w:rsidRPr="00D46557">
        <w:rPr>
          <w:rFonts w:ascii="Georgia" w:hAnsi="Georgia"/>
          <w:sz w:val="16"/>
          <w:szCs w:val="22"/>
        </w:rPr>
        <w:t xml:space="preserve"> </w:t>
      </w:r>
      <w:r w:rsidRPr="00D46557">
        <w:rPr>
          <w:rFonts w:ascii="Georgia" w:hAnsi="Georgia"/>
          <w:b/>
          <w:szCs w:val="22"/>
          <w:highlight w:val="yellow"/>
          <w:u w:val="single"/>
        </w:rPr>
        <w:t>circle</w:t>
      </w:r>
      <w:r w:rsidRPr="00D46557">
        <w:rPr>
          <w:rFonts w:ascii="Georgia" w:hAnsi="Georgia"/>
          <w:sz w:val="16"/>
          <w:szCs w:val="22"/>
          <w:highlight w:val="yellow"/>
        </w:rPr>
        <w:t xml:space="preserve"> </w:t>
      </w:r>
      <w:r w:rsidRPr="00D46557">
        <w:rPr>
          <w:rFonts w:ascii="Georgia" w:hAnsi="Georgia"/>
          <w:b/>
          <w:szCs w:val="22"/>
          <w:highlight w:val="yellow"/>
          <w:u w:val="single"/>
        </w:rPr>
        <w:t>is</w:t>
      </w:r>
      <w:r w:rsidRPr="00D46557">
        <w:rPr>
          <w:rFonts w:ascii="Georgia" w:hAnsi="Georgia"/>
          <w:sz w:val="16"/>
          <w:szCs w:val="22"/>
          <w:highlight w:val="yellow"/>
        </w:rPr>
        <w:t xml:space="preserve"> </w:t>
      </w:r>
      <w:r w:rsidRPr="00D46557">
        <w:rPr>
          <w:rFonts w:ascii="Georgia" w:hAnsi="Georgia"/>
          <w:sz w:val="12"/>
          <w:szCs w:val="12"/>
        </w:rPr>
        <w:t>often compared to the one of drugs. It is precisely</w:t>
      </w:r>
      <w:r w:rsidRPr="00D46557">
        <w:rPr>
          <w:rFonts w:ascii="Georgia" w:hAnsi="Georgia"/>
          <w:sz w:val="16"/>
          <w:szCs w:val="22"/>
        </w:rPr>
        <w:t xml:space="preserve"> </w:t>
      </w:r>
      <w:r w:rsidRPr="00D46557">
        <w:rPr>
          <w:rFonts w:ascii="Georgia" w:hAnsi="Georgia"/>
          <w:b/>
          <w:szCs w:val="22"/>
          <w:highlight w:val="yellow"/>
          <w:u w:val="single"/>
        </w:rPr>
        <w:t xml:space="preserve">desubjecfication of the poor </w:t>
      </w:r>
      <w:r w:rsidRPr="00D46557">
        <w:rPr>
          <w:rFonts w:ascii="Georgia" w:hAnsi="Georgia"/>
          <w:b/>
          <w:szCs w:val="22"/>
          <w:u w:val="single"/>
        </w:rPr>
        <w:t>provinces by the State</w:t>
      </w:r>
      <w:r w:rsidRPr="00D46557">
        <w:rPr>
          <w:rFonts w:ascii="Georgia" w:hAnsi="Georgia"/>
          <w:sz w:val="16"/>
          <w:szCs w:val="22"/>
        </w:rPr>
        <w:t xml:space="preserve">. </w:t>
      </w:r>
      <w:r w:rsidRPr="00D46557">
        <w:rPr>
          <w:rFonts w:ascii="Georgia" w:hAnsi="Georgia"/>
          <w:sz w:val="12"/>
          <w:szCs w:val="12"/>
        </w:rPr>
        <w:t>One could also call this desubjectification of the provinces “internal colonisation”, which builds on the economic disparity between cities and provinces. ¶ Hiroshi Kainuma, Japanese sociologist, defines this structure as “automatic and voluntary desubjectification of the provinces by the State” and remarks that it doesn’t change at all even after the accident of Fukushima [19]. Indeed, the economy of the communes doted of nuclear power plants depend totally on the latter, and the renouncement of this dependence would lead to the annihilation of its own existence. Like Judith Butler says [20], the subject is produced by the subjectification of power[21]; it is attached to the subjectictification for its auto­ conservation, because the abandon of subjectification equivalents to abandon of its existence. The subject is therefore obliged to desire subjectifcation for auto­conservation. ¶ However, after the accident of Fukushima, this desire seems more than ever revealing this dilemma: “</w:t>
      </w:r>
      <w:r w:rsidRPr="00D46557">
        <w:rPr>
          <w:rFonts w:ascii="Georgia" w:hAnsi="Georgia"/>
          <w:b/>
          <w:szCs w:val="22"/>
          <w:u w:val="single"/>
        </w:rPr>
        <w:t>I understood that the nuclear power plant is dangerous, but if I abandon subjectification, I would abandon my existence</w:t>
      </w:r>
      <w:r w:rsidRPr="00D46557">
        <w:rPr>
          <w:rFonts w:ascii="Georgia" w:hAnsi="Georgia"/>
          <w:sz w:val="16"/>
          <w:szCs w:val="22"/>
        </w:rPr>
        <w:t>”</w:t>
      </w:r>
      <w:r w:rsidRPr="00D46557">
        <w:rPr>
          <w:rFonts w:ascii="Georgia" w:hAnsi="Georgia"/>
          <w:sz w:val="12"/>
          <w:szCs w:val="12"/>
        </w:rPr>
        <w:t>. For certain “events”, the desire of subjectification could be transformed in the desire of desubjectification, that is to say, ability to act with an aim of resistance to power. And the accident of Fukushima correspond to this “event”. Indeed, in the “vision of reconstruction” published in August 2011, the department of Fukushima proclaims the shut down of nuclear. The village of Tokai, first commune that accepted the construction of nuclear power plant, announces now the shut down of nuclear. At the national level, those who are for the shut down of nuclear count 70 % of the population (though they differ each other in terms of the period of complete shutdown of nuclear) [22]. ¶ To realize the disubjectification against the politic of nuclear energy,</w:t>
      </w:r>
      <w:r w:rsidRPr="00D46557">
        <w:rPr>
          <w:rFonts w:ascii="Georgia" w:hAnsi="Georgia"/>
          <w:sz w:val="16"/>
          <w:szCs w:val="22"/>
        </w:rPr>
        <w:t xml:space="preserve"> </w:t>
      </w:r>
      <w:r w:rsidRPr="00D46557">
        <w:rPr>
          <w:rFonts w:ascii="Georgia" w:hAnsi="Georgia"/>
          <w:b/>
          <w:szCs w:val="22"/>
          <w:highlight w:val="yellow"/>
          <w:u w:val="single"/>
        </w:rPr>
        <w:t xml:space="preserve">it is indispensable to change the socio­ economic structure </w:t>
      </w:r>
      <w:r w:rsidRPr="00D46557">
        <w:rPr>
          <w:rFonts w:ascii="Georgia" w:hAnsi="Georgia"/>
          <w:b/>
          <w:szCs w:val="22"/>
          <w:u w:val="single"/>
        </w:rPr>
        <w:t>that oblige the provinces to “desire” being exploited by the centre</w:t>
      </w:r>
      <w:r w:rsidRPr="00D46557">
        <w:rPr>
          <w:rFonts w:ascii="Georgia" w:hAnsi="Georgia"/>
          <w:sz w:val="16"/>
          <w:szCs w:val="22"/>
        </w:rPr>
        <w:t xml:space="preserve">. </w:t>
      </w:r>
      <w:r w:rsidRPr="00D46557">
        <w:rPr>
          <w:rFonts w:ascii="Georgia" w:hAnsi="Georgia"/>
          <w:sz w:val="12"/>
          <w:szCs w:val="12"/>
        </w:rPr>
        <w:t>It will therefore be necessary that the provinces introduce with will a natural energy, using the system of payment for renewable energy (FIT: feed­in tariff) introduced to Japan in 2012, aiming to transform the centralized system of electricity production into decentralized system. ¶ We should seriously assume the eventfulness[événementialité ] of the event of Fukushima that has influenced also seriously our existence as well as our environment.</w:t>
      </w:r>
      <w:r w:rsidRPr="00D46557">
        <w:rPr>
          <w:rFonts w:ascii="Georgia" w:hAnsi="Georgia"/>
          <w:sz w:val="16"/>
          <w:szCs w:val="22"/>
        </w:rPr>
        <w:t xml:space="preserve"> </w:t>
      </w:r>
      <w:r w:rsidRPr="00D46557">
        <w:rPr>
          <w:rFonts w:ascii="Georgia" w:hAnsi="Georgia"/>
          <w:b/>
          <w:szCs w:val="22"/>
          <w:u w:val="single"/>
        </w:rPr>
        <w:t>The technology of nuclear energy has been developed in order to produce nuclear weapon. The everyday use of this technology in the civil society causes inevitably contradictions in related to our condition of life</w:t>
      </w:r>
      <w:r w:rsidRPr="00D46557">
        <w:rPr>
          <w:rFonts w:ascii="Georgia" w:hAnsi="Georgia"/>
          <w:sz w:val="16"/>
          <w:szCs w:val="22"/>
        </w:rPr>
        <w:t xml:space="preserve"> </w:t>
      </w:r>
      <w:r w:rsidRPr="00D46557">
        <w:rPr>
          <w:rFonts w:ascii="Georgia" w:hAnsi="Georgia"/>
          <w:sz w:val="12"/>
          <w:szCs w:val="12"/>
        </w:rPr>
        <w:t xml:space="preserve">and even to democracy. From this point of view, </w:t>
      </w:r>
      <w:r w:rsidRPr="00D46557">
        <w:rPr>
          <w:rFonts w:ascii="Georgia" w:hAnsi="Georgia"/>
          <w:b/>
          <w:szCs w:val="22"/>
          <w:highlight w:val="yellow"/>
          <w:u w:val="single"/>
        </w:rPr>
        <w:t xml:space="preserve">we should </w:t>
      </w:r>
      <w:r w:rsidRPr="00D46557">
        <w:rPr>
          <w:rStyle w:val="Emphasis"/>
          <w:rFonts w:ascii="Georgia" w:hAnsi="Georgia"/>
          <w:szCs w:val="22"/>
          <w:highlight w:val="yellow"/>
        </w:rPr>
        <w:t>shutdown nuclear [power</w:t>
      </w:r>
      <w:r w:rsidRPr="00D46557">
        <w:rPr>
          <w:rStyle w:val="Emphasis"/>
          <w:rFonts w:ascii="Georgia" w:hAnsi="Georgia"/>
        </w:rPr>
        <w:t>]</w:t>
      </w:r>
      <w:r w:rsidRPr="00D46557">
        <w:rPr>
          <w:rFonts w:ascii="Georgia" w:hAnsi="Georgia"/>
          <w:sz w:val="16"/>
          <w:szCs w:val="22"/>
        </w:rPr>
        <w:t>(</w:t>
      </w:r>
      <w:r w:rsidRPr="00D46557">
        <w:rPr>
          <w:rFonts w:ascii="Georgia" w:hAnsi="Georgia"/>
          <w:sz w:val="12"/>
          <w:szCs w:val="12"/>
        </w:rPr>
        <w:t>including nuclear weapons</w:t>
      </w:r>
      <w:r w:rsidRPr="00D46557">
        <w:rPr>
          <w:rFonts w:ascii="Georgia" w:hAnsi="Georgia"/>
          <w:sz w:val="16"/>
          <w:szCs w:val="22"/>
        </w:rPr>
        <w:t xml:space="preserve">) </w:t>
      </w:r>
      <w:r w:rsidRPr="00D46557">
        <w:rPr>
          <w:rFonts w:ascii="Georgia" w:hAnsi="Georgia"/>
          <w:b/>
          <w:szCs w:val="22"/>
          <w:highlight w:val="yellow"/>
          <w:u w:val="single"/>
        </w:rPr>
        <w:t xml:space="preserve">and </w:t>
      </w:r>
      <w:r w:rsidRPr="00D46557">
        <w:rPr>
          <w:rFonts w:ascii="Georgia" w:hAnsi="Georgia"/>
          <w:b/>
          <w:szCs w:val="22"/>
          <w:u w:val="single"/>
        </w:rPr>
        <w:t xml:space="preserve">radically </w:t>
      </w:r>
      <w:r w:rsidRPr="00D46557">
        <w:rPr>
          <w:rFonts w:ascii="Georgia" w:hAnsi="Georgia"/>
          <w:b/>
          <w:szCs w:val="22"/>
          <w:highlight w:val="yellow"/>
          <w:u w:val="single"/>
        </w:rPr>
        <w:t xml:space="preserve">change the </w:t>
      </w:r>
      <w:r w:rsidRPr="00D46557">
        <w:rPr>
          <w:rFonts w:ascii="Georgia" w:hAnsi="Georgia"/>
          <w:b/>
          <w:szCs w:val="22"/>
          <w:u w:val="single"/>
        </w:rPr>
        <w:t xml:space="preserve">actual </w:t>
      </w:r>
      <w:r w:rsidRPr="00D46557">
        <w:rPr>
          <w:rFonts w:ascii="Georgia" w:hAnsi="Georgia"/>
          <w:b/>
          <w:szCs w:val="22"/>
          <w:highlight w:val="yellow"/>
          <w:u w:val="single"/>
        </w:rPr>
        <w:t xml:space="preserve">politics of energy </w:t>
      </w:r>
      <w:r w:rsidRPr="00D46557">
        <w:rPr>
          <w:rFonts w:ascii="Georgia" w:hAnsi="Georgia"/>
          <w:sz w:val="12"/>
          <w:szCs w:val="12"/>
        </w:rPr>
        <w:t>in view of a politics based on natural energy.</w:t>
      </w:r>
      <w:r w:rsidRPr="00D46557">
        <w:rPr>
          <w:rFonts w:ascii="Georgia" w:hAnsi="Georgia"/>
          <w:sz w:val="16"/>
          <w:szCs w:val="22"/>
        </w:rPr>
        <w:t xml:space="preserve"> </w:t>
      </w:r>
    </w:p>
    <w:p w14:paraId="0A5953B2" w14:textId="079753C2" w:rsidR="00B31174" w:rsidRPr="004A105A" w:rsidRDefault="00B31174" w:rsidP="00B31174">
      <w:pPr>
        <w:pStyle w:val="Heading3"/>
      </w:pPr>
      <w:r w:rsidRPr="004A105A">
        <w:lastRenderedPageBreak/>
        <w:t>Framework:</w:t>
      </w:r>
    </w:p>
    <w:p w14:paraId="5644D518" w14:textId="7AA8A48F" w:rsidR="004A105A" w:rsidRPr="004A105A" w:rsidRDefault="004A105A" w:rsidP="004A105A">
      <w:pPr>
        <w:pStyle w:val="Heading4"/>
      </w:pPr>
      <w:r w:rsidRPr="004A105A">
        <w:t>The role of the ballot and judge is to reject capitalism and reclaim higher education. I will specify any ROB concerns in CX --- speccing in the AC is pointless as it skews strategy for both debaters</w:t>
      </w:r>
      <w:r>
        <w:t xml:space="preserve"> since it pinholes offense evaluation</w:t>
      </w:r>
      <w:r w:rsidRPr="004A105A">
        <w:t>. Prefer:</w:t>
      </w:r>
    </w:p>
    <w:p w14:paraId="54754222" w14:textId="40DEB18D" w:rsidR="004A105A" w:rsidRPr="004A105A" w:rsidRDefault="004A105A" w:rsidP="004A105A">
      <w:pPr>
        <w:pStyle w:val="Heading4"/>
      </w:pPr>
      <w:r>
        <w:t xml:space="preserve">1] </w:t>
      </w:r>
      <w:r w:rsidRPr="004A105A">
        <w:t>Our greatest ethical obligation is to resist capitalism – it’s relevant under any moral theory. MORGARIDGE:</w:t>
      </w:r>
    </w:p>
    <w:p w14:paraId="3176ECDE" w14:textId="77777777" w:rsidR="004A105A" w:rsidRPr="007A0552" w:rsidRDefault="004A105A" w:rsidP="004A105A">
      <w:pPr>
        <w:rPr>
          <w:rFonts w:ascii="Georgia" w:eastAsia="Calibri" w:hAnsi="Georgia"/>
          <w:sz w:val="16"/>
          <w:szCs w:val="16"/>
        </w:rPr>
      </w:pPr>
      <w:r w:rsidRPr="007A0552">
        <w:rPr>
          <w:rFonts w:ascii="Georgia" w:hAnsi="Georgia"/>
          <w:sz w:val="16"/>
          <w:szCs w:val="16"/>
        </w:rPr>
        <w:t>Morgaridge, Clayton, Prof of Philosophy at Lewis &amp; Clark College, 1998, Why Capitalism is Evil 08/22 http://www.lclark.edu/~clayton/commentaries/evil.html</w:t>
      </w:r>
    </w:p>
    <w:p w14:paraId="3A69C44F" w14:textId="77777777" w:rsidR="004A105A" w:rsidRPr="004A105A" w:rsidRDefault="004A105A" w:rsidP="004A105A">
      <w:pPr>
        <w:rPr>
          <w:rFonts w:ascii="Georgia" w:hAnsi="Georgia"/>
          <w:sz w:val="12"/>
          <w:szCs w:val="22"/>
        </w:rPr>
      </w:pPr>
      <w:r w:rsidRPr="004A105A">
        <w:rPr>
          <w:rFonts w:ascii="Georgia" w:hAnsi="Georgia"/>
          <w:sz w:val="12"/>
          <w:szCs w:val="22"/>
        </w:rPr>
        <w:t>Now none of these philosophers are naive: none of them thinks that sympathy, love, or caring determines all, or even most, human behavior.  The 20th century proves otherwise.   What they do offer, though, is the hope that human beings have the capacity to want the best for each other.   So now we must ask, What forces are at work in our world to block or cripple the ethical response?   This question, of course, brings me back to capitalism.  But before I go there, I want to acknowledge that capitalism is not the only thing that blocks our ability to care.  Exploitation and cruelty were around long before the economic system of capitalism came to be, and the temptation to use and abuse others will probably survive in any future society that might supersede capitalism.  Nevertheless, I want to claim, the</w:t>
      </w:r>
      <w:r w:rsidRPr="004A105A">
        <w:rPr>
          <w:rFonts w:ascii="Georgia" w:hAnsi="Georgia"/>
          <w:b/>
          <w:szCs w:val="22"/>
          <w:u w:val="single"/>
        </w:rPr>
        <w:t xml:space="preserve"> </w:t>
      </w:r>
      <w:r w:rsidRPr="004A105A">
        <w:rPr>
          <w:rFonts w:ascii="Georgia" w:hAnsi="Georgia"/>
          <w:b/>
          <w:szCs w:val="22"/>
          <w:highlight w:val="yellow"/>
          <w:u w:val="single"/>
        </w:rPr>
        <w:t>putting the world at the disposal of</w:t>
      </w:r>
      <w:r w:rsidRPr="004A105A">
        <w:rPr>
          <w:rFonts w:ascii="Georgia" w:hAnsi="Georgia"/>
          <w:sz w:val="12"/>
          <w:szCs w:val="22"/>
          <w:highlight w:val="yellow"/>
        </w:rPr>
        <w:t xml:space="preserve"> </w:t>
      </w:r>
      <w:r w:rsidRPr="004A105A">
        <w:rPr>
          <w:rFonts w:ascii="Georgia" w:hAnsi="Georgia"/>
          <w:sz w:val="12"/>
          <w:szCs w:val="22"/>
        </w:rPr>
        <w:t xml:space="preserve">those with </w:t>
      </w:r>
      <w:r w:rsidRPr="004A105A">
        <w:rPr>
          <w:rFonts w:ascii="Georgia" w:hAnsi="Georgia"/>
          <w:b/>
          <w:szCs w:val="22"/>
          <w:highlight w:val="yellow"/>
          <w:u w:val="single"/>
        </w:rPr>
        <w:t>capital has done more damage to</w:t>
      </w:r>
      <w:r w:rsidRPr="004A105A">
        <w:rPr>
          <w:rFonts w:ascii="Georgia" w:hAnsi="Georgia"/>
          <w:sz w:val="12"/>
          <w:szCs w:val="22"/>
          <w:highlight w:val="yellow"/>
        </w:rPr>
        <w:t xml:space="preserve"> </w:t>
      </w:r>
      <w:r w:rsidRPr="004A105A">
        <w:rPr>
          <w:rFonts w:ascii="Georgia" w:hAnsi="Georgia"/>
          <w:sz w:val="12"/>
          <w:szCs w:val="22"/>
        </w:rPr>
        <w:t xml:space="preserve">the </w:t>
      </w:r>
      <w:r w:rsidRPr="004A105A">
        <w:rPr>
          <w:rFonts w:ascii="Georgia" w:hAnsi="Georgia"/>
          <w:b/>
          <w:szCs w:val="22"/>
          <w:highlight w:val="yellow"/>
          <w:u w:val="single"/>
        </w:rPr>
        <w:t>ethical life than anything else</w:t>
      </w:r>
      <w:r w:rsidRPr="004A105A">
        <w:rPr>
          <w:rFonts w:ascii="Georgia" w:hAnsi="Georgia"/>
          <w:sz w:val="12"/>
          <w:szCs w:val="22"/>
        </w:rPr>
        <w:t xml:space="preserve">.  To put it in religious terms, capital is the devil.             To show why this is the case, let me turn to capital's greatest critic, Karl Marx.    </w:t>
      </w:r>
      <w:r w:rsidRPr="004A105A">
        <w:rPr>
          <w:rFonts w:ascii="Georgia" w:hAnsi="Georgia"/>
          <w:b/>
          <w:szCs w:val="22"/>
          <w:highlight w:val="yellow"/>
          <w:u w:val="single"/>
        </w:rPr>
        <w:t>Under capitalism</w:t>
      </w:r>
      <w:r w:rsidRPr="004A105A">
        <w:rPr>
          <w:rFonts w:ascii="Georgia" w:hAnsi="Georgia"/>
          <w:sz w:val="12"/>
          <w:szCs w:val="22"/>
        </w:rPr>
        <w:t xml:space="preserve">, Marx writes, </w:t>
      </w:r>
      <w:r w:rsidRPr="004A105A">
        <w:rPr>
          <w:rFonts w:ascii="Georgia" w:hAnsi="Georgia"/>
          <w:b/>
          <w:szCs w:val="22"/>
          <w:highlight w:val="yellow"/>
          <w:u w:val="single"/>
        </w:rPr>
        <w:t>everything</w:t>
      </w:r>
      <w:r w:rsidRPr="004A105A">
        <w:rPr>
          <w:rFonts w:ascii="Georgia" w:hAnsi="Georgia"/>
          <w:sz w:val="12"/>
          <w:szCs w:val="22"/>
          <w:highlight w:val="yellow"/>
        </w:rPr>
        <w:t xml:space="preserve"> </w:t>
      </w:r>
      <w:r w:rsidRPr="004A105A">
        <w:rPr>
          <w:rFonts w:ascii="Georgia" w:hAnsi="Georgia"/>
          <w:sz w:val="12"/>
          <w:szCs w:val="22"/>
        </w:rPr>
        <w:t xml:space="preserve">in nature and everything that human beings are and can do </w:t>
      </w:r>
      <w:r w:rsidRPr="004A105A">
        <w:rPr>
          <w:rFonts w:ascii="Georgia" w:hAnsi="Georgia"/>
          <w:b/>
          <w:szCs w:val="22"/>
          <w:highlight w:val="yellow"/>
          <w:u w:val="single"/>
        </w:rPr>
        <w:t>becomes an object: a resource for, or</w:t>
      </w:r>
      <w:r w:rsidRPr="004A105A">
        <w:rPr>
          <w:rFonts w:ascii="Georgia" w:hAnsi="Georgia"/>
          <w:sz w:val="12"/>
          <w:szCs w:val="22"/>
          <w:highlight w:val="yellow"/>
        </w:rPr>
        <w:t xml:space="preserve"> </w:t>
      </w:r>
      <w:r w:rsidRPr="004A105A">
        <w:rPr>
          <w:rFonts w:ascii="Georgia" w:hAnsi="Georgia"/>
          <w:sz w:val="12"/>
          <w:szCs w:val="22"/>
        </w:rPr>
        <w:t xml:space="preserve">an </w:t>
      </w:r>
      <w:r w:rsidRPr="004A105A">
        <w:rPr>
          <w:rFonts w:ascii="Georgia" w:hAnsi="Georgia"/>
          <w:b/>
          <w:szCs w:val="22"/>
          <w:highlight w:val="yellow"/>
          <w:u w:val="single"/>
        </w:rPr>
        <w:t>obstacle, to</w:t>
      </w:r>
      <w:r w:rsidRPr="004A105A">
        <w:rPr>
          <w:rFonts w:ascii="Georgia" w:hAnsi="Georgia"/>
          <w:sz w:val="12"/>
          <w:szCs w:val="22"/>
          <w:highlight w:val="yellow"/>
        </w:rPr>
        <w:t xml:space="preserve"> </w:t>
      </w:r>
      <w:r w:rsidRPr="004A105A">
        <w:rPr>
          <w:rFonts w:ascii="Georgia" w:hAnsi="Georgia"/>
          <w:sz w:val="12"/>
          <w:szCs w:val="22"/>
        </w:rPr>
        <w:t>the expansion of production, the development of technology, the growth of</w:t>
      </w:r>
      <w:r w:rsidRPr="004A105A">
        <w:rPr>
          <w:rFonts w:ascii="Georgia" w:hAnsi="Georgia"/>
          <w:b/>
          <w:szCs w:val="22"/>
          <w:u w:val="single"/>
        </w:rPr>
        <w:t xml:space="preserve"> </w:t>
      </w:r>
      <w:r w:rsidRPr="004A105A">
        <w:rPr>
          <w:rFonts w:ascii="Georgia" w:hAnsi="Georgia"/>
          <w:b/>
          <w:szCs w:val="22"/>
          <w:highlight w:val="yellow"/>
          <w:u w:val="single"/>
        </w:rPr>
        <w:t>markets</w:t>
      </w:r>
      <w:r w:rsidRPr="004A105A">
        <w:rPr>
          <w:rFonts w:ascii="Georgia" w:hAnsi="Georgia"/>
          <w:sz w:val="12"/>
          <w:szCs w:val="22"/>
          <w:highlight w:val="yellow"/>
        </w:rPr>
        <w:t xml:space="preserve">, </w:t>
      </w:r>
      <w:r w:rsidRPr="004A105A">
        <w:rPr>
          <w:rFonts w:ascii="Georgia" w:hAnsi="Georgia"/>
          <w:b/>
          <w:szCs w:val="22"/>
          <w:highlight w:val="yellow"/>
          <w:u w:val="single"/>
        </w:rPr>
        <w:t>and</w:t>
      </w:r>
      <w:r w:rsidRPr="004A105A">
        <w:rPr>
          <w:rFonts w:ascii="Georgia" w:hAnsi="Georgia"/>
          <w:sz w:val="12"/>
          <w:szCs w:val="22"/>
          <w:highlight w:val="yellow"/>
        </w:rPr>
        <w:t xml:space="preserve"> </w:t>
      </w:r>
      <w:r w:rsidRPr="004A105A">
        <w:rPr>
          <w:rFonts w:ascii="Georgia" w:hAnsi="Georgia"/>
          <w:sz w:val="12"/>
          <w:szCs w:val="22"/>
        </w:rPr>
        <w:t xml:space="preserve">the circulation of </w:t>
      </w:r>
      <w:r w:rsidRPr="004A105A">
        <w:rPr>
          <w:rFonts w:ascii="Georgia" w:hAnsi="Georgia"/>
          <w:b/>
          <w:szCs w:val="22"/>
          <w:highlight w:val="yellow"/>
          <w:u w:val="single"/>
        </w:rPr>
        <w:t>money</w:t>
      </w:r>
      <w:r w:rsidRPr="004A105A">
        <w:rPr>
          <w:rFonts w:ascii="Georgia" w:hAnsi="Georgia"/>
          <w:sz w:val="12"/>
          <w:szCs w:val="22"/>
        </w:rPr>
        <w:t xml:space="preserve">.  For those who manage and live from capital, nothing has value of its own.   </w:t>
      </w:r>
      <w:r w:rsidRPr="004A105A">
        <w:rPr>
          <w:rFonts w:ascii="Georgia" w:hAnsi="Georgia"/>
          <w:b/>
          <w:szCs w:val="22"/>
          <w:u w:val="single"/>
        </w:rPr>
        <w:t>Mountain streams, clean air, human lives</w:t>
      </w:r>
      <w:r w:rsidRPr="004A105A">
        <w:rPr>
          <w:rFonts w:ascii="Georgia" w:hAnsi="Georgia"/>
          <w:sz w:val="12"/>
          <w:szCs w:val="22"/>
        </w:rPr>
        <w:t xml:space="preserve"> -- </w:t>
      </w:r>
      <w:r w:rsidRPr="004A105A">
        <w:rPr>
          <w:rFonts w:ascii="Georgia" w:hAnsi="Georgia"/>
          <w:b/>
          <w:szCs w:val="22"/>
          <w:u w:val="single"/>
        </w:rPr>
        <w:t>all mean nothing in themselves, but are valuable only</w:t>
      </w:r>
      <w:r w:rsidRPr="004A105A">
        <w:rPr>
          <w:rFonts w:ascii="Georgia" w:hAnsi="Georgia"/>
          <w:sz w:val="12"/>
          <w:szCs w:val="22"/>
        </w:rPr>
        <w:t xml:space="preserve"> if they can be used </w:t>
      </w:r>
      <w:r w:rsidRPr="004A105A">
        <w:rPr>
          <w:rFonts w:ascii="Georgia" w:hAnsi="Georgia"/>
          <w:b/>
          <w:szCs w:val="22"/>
          <w:u w:val="single"/>
        </w:rPr>
        <w:t>to turn a profit</w:t>
      </w:r>
      <w:r w:rsidRPr="004A105A">
        <w:rPr>
          <w:rFonts w:ascii="Georgia" w:hAnsi="Georgia"/>
          <w:sz w:val="12"/>
          <w:szCs w:val="22"/>
        </w:rPr>
        <w:t xml:space="preserve">.[1]   If capital looks at (not into) the human face, it sees there only eyes through which brand names and advertising can enter and mouths that can demand and consume food, drink, and tobacco products.  If human faces express needs, then either products can be manufactured to meet, or seem to meet, those needs, or else, if the needs are incompatible with the growth of capital, then the faces expressing them must be unrepresented or silenced.             Obviously what capitalist enterprises do have consequences for the well being of human beings and the planet we live on.  </w:t>
      </w:r>
      <w:r w:rsidRPr="004A105A">
        <w:rPr>
          <w:rFonts w:ascii="Georgia" w:hAnsi="Georgia"/>
          <w:b/>
          <w:szCs w:val="22"/>
          <w:highlight w:val="yellow"/>
          <w:u w:val="single"/>
        </w:rPr>
        <w:t>Capital profits from</w:t>
      </w:r>
      <w:r w:rsidRPr="004A105A">
        <w:rPr>
          <w:rFonts w:ascii="Georgia" w:hAnsi="Georgia"/>
          <w:sz w:val="12"/>
          <w:szCs w:val="22"/>
          <w:highlight w:val="yellow"/>
        </w:rPr>
        <w:t xml:space="preserve"> </w:t>
      </w:r>
      <w:r w:rsidRPr="004A105A">
        <w:rPr>
          <w:rFonts w:ascii="Georgia" w:hAnsi="Georgia"/>
          <w:sz w:val="12"/>
          <w:szCs w:val="22"/>
        </w:rPr>
        <w:t>the</w:t>
      </w:r>
      <w:r w:rsidRPr="004A105A">
        <w:rPr>
          <w:rFonts w:ascii="Georgia" w:hAnsi="Georgia"/>
          <w:b/>
          <w:szCs w:val="22"/>
          <w:u w:val="single"/>
        </w:rPr>
        <w:t xml:space="preserve"> </w:t>
      </w:r>
      <w:r w:rsidRPr="004A105A">
        <w:rPr>
          <w:rFonts w:ascii="Georgia" w:hAnsi="Georgia"/>
          <w:b/>
          <w:szCs w:val="22"/>
          <w:highlight w:val="yellow"/>
          <w:u w:val="single"/>
        </w:rPr>
        <w:t>production of</w:t>
      </w:r>
      <w:r w:rsidRPr="004A105A">
        <w:rPr>
          <w:rFonts w:ascii="Georgia" w:hAnsi="Georgia"/>
          <w:sz w:val="12"/>
          <w:szCs w:val="22"/>
        </w:rPr>
        <w:t xml:space="preserve"> food, shelter, and all the </w:t>
      </w:r>
      <w:r w:rsidRPr="004A105A">
        <w:rPr>
          <w:rFonts w:ascii="Georgia" w:hAnsi="Georgia"/>
          <w:b/>
          <w:szCs w:val="22"/>
          <w:highlight w:val="yellow"/>
          <w:u w:val="single"/>
        </w:rPr>
        <w:t xml:space="preserve">necessities </w:t>
      </w:r>
      <w:r w:rsidRPr="004A105A">
        <w:rPr>
          <w:rFonts w:ascii="Georgia" w:hAnsi="Georgia"/>
          <w:sz w:val="12"/>
          <w:szCs w:val="22"/>
        </w:rPr>
        <w:t xml:space="preserve">of life.  The production of all these things uses human lives in the shape of labor, as well as the resources of the earth.  If we care </w:t>
      </w:r>
      <w:r w:rsidRPr="004A105A">
        <w:rPr>
          <w:rStyle w:val="LinedownChar"/>
          <w:rFonts w:ascii="Georgia" w:hAnsi="Georgia"/>
        </w:rPr>
        <w:t>about life, if we see our obligations in each others faces, then we have to want all the things capital does to be governed by that care, to be directed by the ethical concern for life.  But feeding people is not the aim of the food industry, or shelter the purpose of the housing industry.  In medicine, making profits is becoming a more important goal than caring for sick people.  As capitalist enterprises these activities aim single-mindedly at the</w:t>
      </w:r>
      <w:r w:rsidRPr="004A105A">
        <w:rPr>
          <w:rFonts w:ascii="Georgia" w:hAnsi="Georgia"/>
          <w:sz w:val="12"/>
          <w:szCs w:val="22"/>
        </w:rPr>
        <w:t xml:space="preserve"> accumulation of capital, and such purposes as caring for the sick or feeding the hungry becomes a mere means to an end, an instrument of corporate growth.  </w:t>
      </w:r>
      <w:r w:rsidRPr="004A105A">
        <w:rPr>
          <w:rFonts w:ascii="Georgia" w:hAnsi="Georgia"/>
          <w:b/>
          <w:szCs w:val="22"/>
          <w:u w:val="single"/>
        </w:rPr>
        <w:t xml:space="preserve">Therefore </w:t>
      </w:r>
      <w:r w:rsidRPr="004A105A">
        <w:rPr>
          <w:rFonts w:ascii="Georgia" w:hAnsi="Georgia"/>
          <w:b/>
          <w:szCs w:val="22"/>
          <w:highlight w:val="yellow"/>
          <w:u w:val="single"/>
        </w:rPr>
        <w:t>ethics</w:t>
      </w:r>
      <w:r w:rsidRPr="004A105A">
        <w:rPr>
          <w:rFonts w:ascii="Georgia" w:hAnsi="Georgia"/>
          <w:sz w:val="12"/>
          <w:szCs w:val="22"/>
        </w:rPr>
        <w:t xml:space="preserve">, the overriding commitment to meeting human need, </w:t>
      </w:r>
      <w:r w:rsidRPr="004A105A">
        <w:rPr>
          <w:rFonts w:ascii="Georgia" w:hAnsi="Georgia"/>
          <w:b/>
          <w:szCs w:val="22"/>
          <w:highlight w:val="yellow"/>
          <w:u w:val="single"/>
        </w:rPr>
        <w:t>is left out of deliberations about what</w:t>
      </w:r>
      <w:r w:rsidRPr="004A105A">
        <w:rPr>
          <w:rFonts w:ascii="Georgia" w:hAnsi="Georgia"/>
          <w:sz w:val="12"/>
          <w:szCs w:val="22"/>
          <w:highlight w:val="yellow"/>
        </w:rPr>
        <w:t xml:space="preserve"> </w:t>
      </w:r>
      <w:r w:rsidRPr="004A105A">
        <w:rPr>
          <w:rFonts w:ascii="Georgia" w:hAnsi="Georgia"/>
          <w:sz w:val="12"/>
          <w:szCs w:val="22"/>
        </w:rPr>
        <w:t xml:space="preserve">the heavyweight </w:t>
      </w:r>
      <w:r w:rsidRPr="004A105A">
        <w:rPr>
          <w:rFonts w:ascii="Georgia" w:hAnsi="Georgia"/>
          <w:b/>
          <w:szCs w:val="22"/>
          <w:highlight w:val="yellow"/>
          <w:u w:val="single"/>
        </w:rPr>
        <w:t>institutions of</w:t>
      </w:r>
      <w:r w:rsidRPr="004A105A">
        <w:rPr>
          <w:rFonts w:ascii="Georgia" w:hAnsi="Georgia"/>
          <w:sz w:val="12"/>
          <w:szCs w:val="22"/>
          <w:highlight w:val="yellow"/>
        </w:rPr>
        <w:t xml:space="preserve"> </w:t>
      </w:r>
      <w:r w:rsidRPr="004A105A">
        <w:rPr>
          <w:rFonts w:ascii="Georgia" w:hAnsi="Georgia"/>
          <w:sz w:val="12"/>
          <w:szCs w:val="22"/>
        </w:rPr>
        <w:t xml:space="preserve">our </w:t>
      </w:r>
      <w:r w:rsidRPr="004A105A">
        <w:rPr>
          <w:rFonts w:ascii="Georgia" w:hAnsi="Georgia"/>
          <w:b/>
          <w:szCs w:val="22"/>
          <w:highlight w:val="yellow"/>
          <w:u w:val="single"/>
        </w:rPr>
        <w:t>society are going to do</w:t>
      </w:r>
      <w:r w:rsidRPr="004A105A">
        <w:rPr>
          <w:rFonts w:ascii="Georgia" w:hAnsi="Georgia"/>
          <w:sz w:val="12"/>
          <w:szCs w:val="22"/>
          <w:highlight w:val="yellow"/>
        </w:rPr>
        <w:t xml:space="preserve">.  </w:t>
      </w:r>
      <w:r w:rsidRPr="004A105A">
        <w:rPr>
          <w:rFonts w:ascii="Georgia" w:hAnsi="Georgia"/>
          <w:sz w:val="12"/>
          <w:szCs w:val="22"/>
        </w:rPr>
        <w:t xml:space="preserve">Moral convictions are expressed in churches, in living rooms, in letters to the editor, sometimes even by politicians and widely read commentators, but almost always with an attitude of resignation to the inevitable.  People no longer say, "You can't stop progress," but only because they have learned not to call economic growth progress.  They still think they can't stop it.  And they are right -- as long as the production of all our needs and the organization of our labor is carried out under private ownership.  Only a minority ("idealists")  can take seriously a way of thinking that counts for nothing in real world decision making.   </w:t>
      </w:r>
      <w:r w:rsidRPr="004A105A">
        <w:rPr>
          <w:rFonts w:ascii="Georgia" w:hAnsi="Georgia"/>
          <w:b/>
          <w:szCs w:val="22"/>
          <w:highlight w:val="yellow"/>
          <w:u w:val="single"/>
        </w:rPr>
        <w:t>Only when the end of capitalism is on the table will ethics have a seat at the table.</w:t>
      </w:r>
      <w:r w:rsidRPr="004A105A">
        <w:rPr>
          <w:rFonts w:ascii="Georgia" w:hAnsi="Georgia"/>
          <w:b/>
          <w:szCs w:val="22"/>
          <w:u w:val="single"/>
        </w:rPr>
        <w:t xml:space="preserve"> </w:t>
      </w:r>
    </w:p>
    <w:p w14:paraId="4DBA6C06" w14:textId="08109888" w:rsidR="004A105A" w:rsidRPr="004A105A" w:rsidRDefault="004A105A" w:rsidP="00E24BAF">
      <w:pPr>
        <w:pStyle w:val="Heading4"/>
        <w:rPr>
          <w:sz w:val="12"/>
        </w:rPr>
      </w:pPr>
      <w:r w:rsidRPr="004A105A">
        <w:t xml:space="preserve">All moral theories must seek to resolve power disparities because they undermine the equal participation of all relevant parties in the public domain. This makes it impossible to contest any system since it’s not open to questioning so we can never validate the ethical theory. There is no morally relevant distinction between individuals at a fundamental level that could justify disparate treatment for them, so this is a side constraint. </w:t>
      </w:r>
    </w:p>
    <w:p w14:paraId="22C276B9" w14:textId="3F1B1603" w:rsidR="00BB7DEF" w:rsidRDefault="004A105A" w:rsidP="00BB7DEF">
      <w:pPr>
        <w:pStyle w:val="Heading4"/>
      </w:pPr>
      <w:r>
        <w:t>2]</w:t>
      </w:r>
      <w:r w:rsidR="00BB7DEF">
        <w:t xml:space="preserve"> Capitalism has messed up education – knowledge is commodified and instrumentalized so it can be distributed according to race and class while thoughts turn to propaganda. McLaren 1’</w:t>
      </w:r>
    </w:p>
    <w:p w14:paraId="195167D5" w14:textId="77777777" w:rsidR="00BB7DEF" w:rsidRPr="00BB7DEF" w:rsidRDefault="00BB7DEF" w:rsidP="00BB7DEF">
      <w:pPr>
        <w:rPr>
          <w:rFonts w:ascii="Georgia" w:hAnsi="Georgia"/>
          <w:sz w:val="16"/>
          <w:szCs w:val="16"/>
        </w:rPr>
      </w:pPr>
      <w:r w:rsidRPr="00BB7DEF">
        <w:rPr>
          <w:rFonts w:ascii="Georgia" w:hAnsi="Georgia"/>
          <w:sz w:val="16"/>
          <w:szCs w:val="16"/>
        </w:rPr>
        <w:t>McLaren, Peter, and Ramin Farahmandpur. "Teaching against globalization and the new imperialism: Toward a revolutionary pedagogy." Journal of Teacher Education 52.2 (2001): 136-150.</w:t>
      </w:r>
    </w:p>
    <w:p w14:paraId="63091AF0" w14:textId="77777777" w:rsidR="00BB7DEF" w:rsidRPr="00BB7DEF" w:rsidRDefault="00BB7DEF" w:rsidP="00BB7DEF">
      <w:pPr>
        <w:rPr>
          <w:rStyle w:val="StyleBoldUnderline"/>
          <w:rFonts w:ascii="Georgia" w:hAnsi="Georgia"/>
        </w:rPr>
      </w:pPr>
      <w:r w:rsidRPr="00BB7DEF">
        <w:rPr>
          <w:rFonts w:ascii="Georgia" w:hAnsi="Georgia"/>
          <w:sz w:val="10"/>
        </w:rPr>
        <w:lastRenderedPageBreak/>
        <w:t>THE PRIVATIZATION AND COMMERCIALIZATION OF PUBLIC EDUCATION Examining education policies within the context of economic globalization and neoliberalism raises a number of critical questions that include the following: What are some of the effects of globalization on public schools and public education? To what extent is the content of teaching and curriculum under the perilous influence of the shifting social, economic, and political relations within global capitalism? Spring (1998) identifies a key paradox that frames education and economic policies pursued in the United States and other advanced capital societies. First,</w:t>
      </w:r>
      <w:r w:rsidRPr="00BB7DEF">
        <w:rPr>
          <w:rStyle w:val="StyleBoldUnderline"/>
          <w:rFonts w:ascii="Georgia" w:hAnsi="Georgia"/>
        </w:rPr>
        <w:t xml:space="preserve"> </w:t>
      </w:r>
      <w:r w:rsidRPr="00BB7DEF">
        <w:rPr>
          <w:rStyle w:val="StyleBoldUnderline"/>
          <w:rFonts w:ascii="Georgia" w:hAnsi="Georgia"/>
          <w:highlight w:val="yellow"/>
        </w:rPr>
        <w:t>education under globalization is viewed as a vehicle that assists the growing market economy.</w:t>
      </w:r>
      <w:r w:rsidRPr="00BB7DEF">
        <w:rPr>
          <w:rStyle w:val="StyleBoldUnderline"/>
          <w:rFonts w:ascii="Georgia" w:hAnsi="Georgia"/>
        </w:rPr>
        <w:t xml:space="preserve"> For many developing countries, </w:t>
      </w:r>
      <w:r w:rsidRPr="00BB7DEF">
        <w:rPr>
          <w:rStyle w:val="StyleBoldUnderline"/>
          <w:rFonts w:ascii="Georgia" w:hAnsi="Georgia"/>
          <w:highlight w:val="yellow"/>
        </w:rPr>
        <w:t>an educated</w:t>
      </w:r>
      <w:r w:rsidRPr="00BB7DEF">
        <w:rPr>
          <w:rStyle w:val="StyleBoldUnderline"/>
          <w:rFonts w:ascii="Georgia" w:hAnsi="Georgia"/>
        </w:rPr>
        <w:t xml:space="preserve"> and skilled </w:t>
      </w:r>
      <w:r w:rsidRPr="00BB7DEF">
        <w:rPr>
          <w:rStyle w:val="StyleBoldUnderline"/>
          <w:rFonts w:ascii="Georgia" w:hAnsi="Georgia"/>
          <w:highlight w:val="yellow"/>
        </w:rPr>
        <w:t>workforce</w:t>
      </w:r>
      <w:r w:rsidRPr="00BB7DEF">
        <w:rPr>
          <w:rStyle w:val="StyleBoldUnderline"/>
          <w:rFonts w:ascii="Georgia" w:hAnsi="Georgia"/>
        </w:rPr>
        <w:t xml:space="preserve"> ostensibly </w:t>
      </w:r>
      <w:r w:rsidRPr="00BB7DEF">
        <w:rPr>
          <w:rStyle w:val="StyleBoldUnderline"/>
          <w:rFonts w:ascii="Georgia" w:hAnsi="Georgia"/>
          <w:highlight w:val="yellow"/>
        </w:rPr>
        <w:t>would mean higher levels of productivity</w:t>
      </w:r>
      <w:r w:rsidRPr="00BB7DEF">
        <w:rPr>
          <w:rStyle w:val="StyleBoldUnderline"/>
          <w:rFonts w:ascii="Georgia" w:hAnsi="Georgia"/>
        </w:rPr>
        <w:t xml:space="preserve"> and economic development. Second, </w:t>
      </w:r>
      <w:r w:rsidRPr="00BB7DEF">
        <w:rPr>
          <w:rStyle w:val="StyleBoldUnderline"/>
          <w:rFonts w:ascii="Georgia" w:hAnsi="Georgia"/>
          <w:highlight w:val="yellow"/>
        </w:rPr>
        <w:t>education is viewed as a tool</w:t>
      </w:r>
      <w:r w:rsidRPr="00BB7DEF">
        <w:rPr>
          <w:rStyle w:val="StyleBoldUnderline"/>
          <w:rFonts w:ascii="Georgia" w:hAnsi="Georgia"/>
        </w:rPr>
        <w:t xml:space="preserve"> </w:t>
      </w:r>
      <w:r w:rsidRPr="00BB7DEF">
        <w:rPr>
          <w:rFonts w:ascii="Georgia" w:hAnsi="Georgia"/>
          <w:sz w:val="10"/>
        </w:rPr>
        <w:t>in solving problems associated with economic globalization such as unemployment and poverty. If, however, the market economy (by means of the capitalist law of value) is itself the cause of social and economic inequality, then it would appear a contradiction in terms to argue that the goal of education should be to assist in the expansion of the market economy (Spring, 1998). Economic globalization has not only failed to provide political stability and social and economic equality for many nations around the world, but it has also led to deepening social and economic polarization. Willie Thompson (1997) notes, Marx’s insights into the nature of capital’s reproduction and accumulation have never been bettered or displaced: his prevision of its future was extraordinarily percipient and impressively fulfilled. He was never a better prophet than when he insisted that capitalism was hastening towards its unavoidable destruction, that its internal forces carried it in a certain identifiable direction, which (contra Keynes) cannot be reversed or evaded. What capital produces above all is its own gravediggers. Marx meant the working class, and he was mistaken. What looks more likely to be capitalism’s executioner is capitalism itself—the problem is that everything else is practically certain to be entombed with it. (p. 224)</w:t>
      </w:r>
      <w:r w:rsidRPr="00BB7DEF">
        <w:rPr>
          <w:rStyle w:val="StyleBoldUnderline"/>
          <w:rFonts w:ascii="Georgia" w:hAnsi="Georgia"/>
        </w:rPr>
        <w:t xml:space="preserve"> </w:t>
      </w:r>
      <w:r w:rsidRPr="00BB7DEF">
        <w:rPr>
          <w:rStyle w:val="StyleBoldUnderline"/>
          <w:rFonts w:ascii="Georgia" w:hAnsi="Georgia"/>
          <w:highlight w:val="yellow"/>
        </w:rPr>
        <w:t>As</w:t>
      </w:r>
      <w:r w:rsidRPr="00BB7DEF">
        <w:rPr>
          <w:rStyle w:val="StyleBoldUnderline"/>
          <w:rFonts w:ascii="Georgia" w:hAnsi="Georgia"/>
        </w:rPr>
        <w:t xml:space="preserve"> the logic of </w:t>
      </w:r>
      <w:r w:rsidRPr="00BB7DEF">
        <w:rPr>
          <w:rStyle w:val="StyleBoldUnderline"/>
          <w:rFonts w:ascii="Georgia" w:hAnsi="Georgia"/>
          <w:highlight w:val="yellow"/>
        </w:rPr>
        <w:t>capital</w:t>
      </w:r>
      <w:r w:rsidRPr="00BB7DEF">
        <w:rPr>
          <w:rStyle w:val="StyleBoldUnderline"/>
          <w:rFonts w:ascii="Georgia" w:hAnsi="Georgia"/>
        </w:rPr>
        <w:t xml:space="preserve"> accumulation </w:t>
      </w:r>
      <w:r w:rsidRPr="00BB7DEF">
        <w:rPr>
          <w:rStyle w:val="StyleBoldUnderline"/>
          <w:rFonts w:ascii="Georgia" w:hAnsi="Georgia"/>
          <w:highlight w:val="yellow"/>
        </w:rPr>
        <w:t>is shifting toward knowledge-based economies</w:t>
      </w:r>
      <w:r w:rsidRPr="00BB7DEF">
        <w:rPr>
          <w:rStyle w:val="StyleBoldUnderline"/>
          <w:rFonts w:ascii="Georgia" w:hAnsi="Georgia"/>
        </w:rPr>
        <w:t xml:space="preserve"> and as newforms of computer technology and biotechnology are being integrated into today’s hightech economy, </w:t>
      </w:r>
      <w:r w:rsidRPr="00BB7DEF">
        <w:rPr>
          <w:rStyle w:val="StyleBoldUnderline"/>
          <w:rFonts w:ascii="Georgia" w:hAnsi="Georgia"/>
          <w:highlight w:val="yellow"/>
        </w:rPr>
        <w:t xml:space="preserve">information itself is </w:t>
      </w:r>
      <w:r w:rsidRPr="00BB7DEF">
        <w:rPr>
          <w:rStyle w:val="StyleBoldUnderline"/>
          <w:rFonts w:ascii="Georgia" w:hAnsi="Georgia"/>
        </w:rPr>
        <w:t xml:space="preserve">fast </w:t>
      </w:r>
      <w:r w:rsidRPr="00BB7DEF">
        <w:rPr>
          <w:rStyle w:val="StyleBoldUnderline"/>
          <w:rFonts w:ascii="Georgia" w:hAnsi="Georgia"/>
          <w:highlight w:val="yellow"/>
        </w:rPr>
        <w:t xml:space="preserve">becoming a </w:t>
      </w:r>
      <w:r w:rsidRPr="00BB7DEF">
        <w:rPr>
          <w:rStyle w:val="StyleBoldUnderline"/>
          <w:rFonts w:ascii="Georgia" w:hAnsi="Georgia"/>
        </w:rPr>
        <w:t xml:space="preserve">high-priced new </w:t>
      </w:r>
      <w:r w:rsidRPr="00BB7DEF">
        <w:rPr>
          <w:rStyle w:val="StyleBoldUnderline"/>
          <w:rFonts w:ascii="Georgia" w:hAnsi="Georgia"/>
          <w:highlight w:val="yellow"/>
        </w:rPr>
        <w:t>commodity</w:t>
      </w:r>
      <w:r w:rsidRPr="00BB7DEF">
        <w:rPr>
          <w:rStyle w:val="StyleBoldUnderline"/>
          <w:rFonts w:ascii="Georgia" w:hAnsi="Georgia"/>
        </w:rPr>
        <w:t xml:space="preserve">. Transnational corporations are laboring vigorously to privatize the socially produced knowledge associated with the educational system. </w:t>
      </w:r>
      <w:r w:rsidRPr="00BB7DEF">
        <w:rPr>
          <w:rStyle w:val="StyleBoldUnderline"/>
          <w:rFonts w:ascii="Georgia" w:hAnsi="Georgia"/>
          <w:highlight w:val="yellow"/>
        </w:rPr>
        <w:t xml:space="preserve">Decreased </w:t>
      </w:r>
      <w:r w:rsidRPr="00BB7DEF">
        <w:rPr>
          <w:rStyle w:val="StyleBoldUnderline"/>
          <w:rFonts w:ascii="Georgia" w:hAnsi="Georgia"/>
        </w:rPr>
        <w:t xml:space="preserve">government </w:t>
      </w:r>
      <w:r w:rsidRPr="00BB7DEF">
        <w:rPr>
          <w:rStyle w:val="StyleBoldUnderline"/>
          <w:rFonts w:ascii="Georgia" w:hAnsi="Georgia"/>
          <w:highlight w:val="yellow"/>
        </w:rPr>
        <w:t xml:space="preserve">funding of </w:t>
      </w:r>
      <w:r w:rsidRPr="00BB7DEF">
        <w:rPr>
          <w:rStyle w:val="StyleBoldUnderline"/>
          <w:rFonts w:ascii="Georgia" w:hAnsi="Georgia"/>
        </w:rPr>
        <w:t xml:space="preserve">public </w:t>
      </w:r>
      <w:r w:rsidRPr="00BB7DEF">
        <w:rPr>
          <w:rStyle w:val="StyleBoldUnderline"/>
          <w:rFonts w:ascii="Georgia" w:hAnsi="Georgia"/>
          <w:highlight w:val="yellow"/>
        </w:rPr>
        <w:t xml:space="preserve">education has forced an unholy partnership with </w:t>
      </w:r>
      <w:r w:rsidRPr="00BB7DEF">
        <w:rPr>
          <w:rStyle w:val="StyleBoldUnderline"/>
          <w:rFonts w:ascii="Georgia" w:hAnsi="Georgia"/>
        </w:rPr>
        <w:t xml:space="preserve">private </w:t>
      </w:r>
      <w:r w:rsidRPr="00BB7DEF">
        <w:rPr>
          <w:rStyle w:val="StyleBoldUnderline"/>
          <w:rFonts w:ascii="Georgia" w:hAnsi="Georgia"/>
          <w:highlight w:val="yellow"/>
        </w:rPr>
        <w:t>corporations</w:t>
      </w:r>
      <w:r w:rsidRPr="00BB7DEF">
        <w:rPr>
          <w:rStyle w:val="StyleBoldUnderline"/>
          <w:rFonts w:ascii="Georgia" w:hAnsi="Georgia"/>
        </w:rPr>
        <w:t xml:space="preserve"> </w:t>
      </w:r>
      <w:r w:rsidRPr="00BB7DEF">
        <w:rPr>
          <w:rFonts w:ascii="Georgia" w:hAnsi="Georgia"/>
          <w:sz w:val="10"/>
        </w:rPr>
        <w:t>who are seeking to create “high-tech knowledge industries” (Witheford, 1997). Transnational corporations are sponsoring research centers in universities across the United States by donating millions of dollars for the research, development, and production of for-profit technologies. This has resulted in the “high-tech colonization of education,”</w:t>
      </w:r>
      <w:r w:rsidRPr="00BB7DEF">
        <w:rPr>
          <w:rStyle w:val="StyleBoldUnderline"/>
          <w:rFonts w:ascii="Georgia" w:hAnsi="Georgia"/>
        </w:rPr>
        <w:t xml:space="preserve"> </w:t>
      </w:r>
      <w:r w:rsidRPr="00BB7DEF">
        <w:rPr>
          <w:rStyle w:val="StyleBoldUnderline"/>
          <w:rFonts w:ascii="Georgia" w:hAnsi="Georgia"/>
          <w:highlight w:val="yellow"/>
        </w:rPr>
        <w:t>transforming</w:t>
      </w:r>
      <w:r w:rsidRPr="00BB7DEF">
        <w:rPr>
          <w:rStyle w:val="StyleBoldUnderline"/>
          <w:rFonts w:ascii="Georgia" w:hAnsi="Georgia"/>
        </w:rPr>
        <w:t xml:space="preserve"> public </w:t>
      </w:r>
      <w:r w:rsidRPr="00BB7DEF">
        <w:rPr>
          <w:rStyle w:val="StyleBoldUnderline"/>
          <w:rFonts w:ascii="Georgia" w:hAnsi="Georgia"/>
          <w:highlight w:val="yellow"/>
        </w:rPr>
        <w:t>universities into corporate-operated “techopolises”</w:t>
      </w:r>
      <w:r w:rsidRPr="00BB7DEF">
        <w:rPr>
          <w:rStyle w:val="StyleBoldUnderline"/>
          <w:rFonts w:ascii="Georgia" w:hAnsi="Georgia"/>
        </w:rPr>
        <w:t xml:space="preserve"> </w:t>
      </w:r>
      <w:r w:rsidRPr="00BB7DEF">
        <w:rPr>
          <w:rFonts w:ascii="Georgia" w:hAnsi="Georgia"/>
          <w:sz w:val="10"/>
        </w:rPr>
        <w:t>that have little interest in coexistence with the poor (Witheford, 1997). Under the command of the market economy, not even universities, colleges, and vocational schools are immune from the economic policies favoring capital accumulation. Niemark (1999) reports that the increasing social policies that support for-profit universities have made higher education an extension of the market economy. She writes that social policies that support privatization have moved in the direction of establishing for-profit degree-granting institutions (such as the University of Phoenix);</w:t>
      </w:r>
      <w:r w:rsidRPr="00BB7DEF">
        <w:rPr>
          <w:rStyle w:val="StyleBoldUnderline"/>
          <w:rFonts w:ascii="Georgia" w:hAnsi="Georgia"/>
        </w:rPr>
        <w:t xml:space="preserve"> </w:t>
      </w:r>
      <w:r w:rsidRPr="00BB7DEF">
        <w:rPr>
          <w:rStyle w:val="StyleBoldUnderline"/>
          <w:rFonts w:ascii="Georgia" w:hAnsi="Georgia"/>
          <w:highlight w:val="yellow"/>
        </w:rPr>
        <w:t>outsourcing curriculum, instruction</w:t>
      </w:r>
      <w:r w:rsidRPr="00BB7DEF">
        <w:rPr>
          <w:rFonts w:ascii="Georgia" w:hAnsi="Georgia"/>
          <w:sz w:val="10"/>
        </w:rPr>
        <w:t>, counseling, operations, and administration (in such areas as bookstores, food services, libraries, computer operations, plant maintenance, security, printing, and payroll); signing campus-corporate research and development partnership and licensing agreements; and selling exclusive on-campus marketing rights to companies that sell products as varied as soft drinks, fast food, computers, and credit and telephone calling cards. The campus is becoming virtually indistinguishable from the marketplace, and both universities and their faculties are becoming entrepreneurs. (p. 24) The restructuring of higher education can clearly be seen as reinforcing class inequality and exposing public higher education to social and economic policies governed by the laws of the market economy (i.e., commodification, proletarianization, and capital accumulation).</w:t>
      </w:r>
      <w:r w:rsidRPr="00BB7DEF">
        <w:rPr>
          <w:rStyle w:val="StyleBoldUnderline"/>
          <w:rFonts w:ascii="Georgia" w:hAnsi="Georgia"/>
        </w:rPr>
        <w:t xml:space="preserve"> It also visibly </w:t>
      </w:r>
      <w:r w:rsidRPr="00BB7DEF">
        <w:rPr>
          <w:rStyle w:val="StyleBoldUnderline"/>
          <w:rFonts w:ascii="Georgia" w:hAnsi="Georgia"/>
          <w:highlight w:val="yellow"/>
        </w:rPr>
        <w:t xml:space="preserve">functions as an impediment to </w:t>
      </w:r>
      <w:r w:rsidRPr="00BB7DEF">
        <w:rPr>
          <w:rStyle w:val="StyleBoldUnderline"/>
          <w:rFonts w:ascii="Georgia" w:hAnsi="Georgia"/>
        </w:rPr>
        <w:t xml:space="preserve">the </w:t>
      </w:r>
      <w:r w:rsidRPr="00BB7DEF">
        <w:rPr>
          <w:rStyle w:val="StyleBoldUnderline"/>
          <w:rFonts w:ascii="Georgia" w:hAnsi="Georgia"/>
          <w:highlight w:val="yellow"/>
        </w:rPr>
        <w:t>education</w:t>
      </w:r>
      <w:r w:rsidRPr="00BB7DEF">
        <w:rPr>
          <w:rStyle w:val="StyleBoldUnderline"/>
          <w:rFonts w:ascii="Georgia" w:hAnsi="Georgia"/>
        </w:rPr>
        <w:t xml:space="preserve"> and active participation of citizens in a democratic decision-making process dedicated to coexistence (Niemark, 1999). </w:t>
      </w:r>
      <w:r w:rsidRPr="00BB7DEF">
        <w:rPr>
          <w:rFonts w:ascii="Georgia" w:hAnsi="Georgia"/>
          <w:sz w:val="10"/>
        </w:rPr>
        <w:t>The shift toward the privatization and corporatization of public education is best exemplified by the corporate raider Michael Milken, the Wall Street wizard and junk bond king of the mid-1980s who deceptively swindled millions of dollars by luring investors into highrisk investment schemes. Milken has returned to the business world, this time by focusing on the lucrative $800 billion education market and has decided to create for-profit education enterprises with the help of his powerful—yet comparatively obscure—$500 million company known as Knowledge Universe. Milken has invested heavily in several companies producing educational materials. Knowledge Universe owns companies such as Children’s Discovery Centers, Bookman Testing Services, Pyramid Imaging Inc., Nobel Education Dynamics, and Leapfrog, which produces educational tools used at learning centers of the Riordan Foundation (Vrana, 1998). In a recent interview with the Los Angeles Times, Milken calculated that if the net worth of the United States is placed at $120 trillion, roughly $75 trillion consists of human capital. This means that every American is worth $400,000 to $500,000 (Vrana, 1998). In short, Milken has discovered that the knowledge business is a profitable commodity. Recent attempts by corporations to influence policy and curriculum decisions in urban schools abound. According to Kalle Lasn (1999), Corporate advertising (or is it the commercial media?) is the largest psychological project ever undertaken by the human race. Yet for all of that, its impact on us remains unknown and largely ignored. When I think of the media’s influence over years, over decades, I think of those brainwashing experiments conducted by Dr. Ewen Cameron in a Montreal psy-chiatric hospital in the 1950s. The idea of the CIA sponsored “depatterning” experiment was to outfit conscious, unconscious or semiconscious subjects with headphones, and flood their brain with thousands of repetitive “driving” messages that would alter their behavior over time. Sound familiar? Advertising aims to do the same thing. Dr. Cameron’s guinea pigs emerged from the Montreal trials with serious psychological damage. It was a great scandal. But no one is saying boo about the ongoing experiment of mass media advertising. In fact, new guinea pigs voluntarily come on board every day. (p. 19)</w:t>
      </w:r>
      <w:r w:rsidRPr="00BB7DEF">
        <w:rPr>
          <w:rStyle w:val="StyleBoldUnderline"/>
          <w:rFonts w:ascii="Georgia" w:hAnsi="Georgia"/>
        </w:rPr>
        <w:t xml:space="preserve"> It is not unusual these days to see </w:t>
      </w:r>
      <w:r w:rsidRPr="00BB7DEF">
        <w:rPr>
          <w:rStyle w:val="StyleBoldUnderline"/>
          <w:rFonts w:ascii="Georgia" w:hAnsi="Georgia"/>
          <w:highlight w:val="yellow"/>
        </w:rPr>
        <w:t>school buses</w:t>
      </w:r>
      <w:r w:rsidRPr="00BB7DEF">
        <w:rPr>
          <w:rStyle w:val="StyleBoldUnderline"/>
          <w:rFonts w:ascii="Georgia" w:hAnsi="Georgia"/>
        </w:rPr>
        <w:t xml:space="preserve"> in certain states </w:t>
      </w:r>
      <w:r w:rsidRPr="00BB7DEF">
        <w:rPr>
          <w:rStyle w:val="StyleBoldUnderline"/>
          <w:rFonts w:ascii="Georgia" w:hAnsi="Georgia"/>
          <w:highlight w:val="yellow"/>
        </w:rPr>
        <w:t>covered with advertisements for Burger King</w:t>
      </w:r>
      <w:r w:rsidRPr="00BB7DEF">
        <w:rPr>
          <w:rStyle w:val="StyleBoldUnderline"/>
          <w:rFonts w:ascii="Georgia" w:hAnsi="Georgia"/>
        </w:rPr>
        <w:t xml:space="preserve"> and Wendy’s fast food chain restaurants. It has become fashionable for </w:t>
      </w:r>
      <w:r w:rsidRPr="00BB7DEF">
        <w:rPr>
          <w:rStyle w:val="StyleBoldUnderline"/>
          <w:rFonts w:ascii="Georgia" w:hAnsi="Georgia"/>
          <w:highlight w:val="yellow"/>
        </w:rPr>
        <w:t>elementary school children</w:t>
      </w:r>
      <w:r w:rsidRPr="00BB7DEF">
        <w:rPr>
          <w:rStyle w:val="StyleBoldUnderline"/>
          <w:rFonts w:ascii="Georgia" w:hAnsi="Georgia"/>
        </w:rPr>
        <w:t xml:space="preserve"> to </w:t>
      </w:r>
      <w:r w:rsidRPr="00BB7DEF">
        <w:rPr>
          <w:rStyle w:val="StyleBoldUnderline"/>
          <w:rFonts w:ascii="Georgia" w:hAnsi="Georgia"/>
          <w:highlight w:val="yellow"/>
        </w:rPr>
        <w:t>carry books wrapped in free</w:t>
      </w:r>
      <w:r w:rsidRPr="00BB7DEF">
        <w:rPr>
          <w:rStyle w:val="StyleBoldUnderline"/>
          <w:rFonts w:ascii="Georgia" w:hAnsi="Georgia"/>
        </w:rPr>
        <w:t xml:space="preserve"> book covers plastered with </w:t>
      </w:r>
      <w:r w:rsidRPr="00BB7DEF">
        <w:rPr>
          <w:rStyle w:val="StyleBoldUnderline"/>
          <w:rFonts w:ascii="Georgia" w:hAnsi="Georgia"/>
          <w:highlight w:val="yellow"/>
        </w:rPr>
        <w:t>ads for</w:t>
      </w:r>
      <w:r w:rsidRPr="00BB7DEF">
        <w:rPr>
          <w:rStyle w:val="StyleBoldUnderline"/>
          <w:rFonts w:ascii="Georgia" w:hAnsi="Georgia"/>
        </w:rPr>
        <w:t xml:space="preserve"> Kellogg’s Pop Tarts and </w:t>
      </w:r>
      <w:r w:rsidRPr="00BB7DEF">
        <w:rPr>
          <w:rStyle w:val="StyleBoldUnderline"/>
          <w:rFonts w:ascii="Georgia" w:hAnsi="Georgia"/>
          <w:highlight w:val="yellow"/>
        </w:rPr>
        <w:t>Fox TV</w:t>
      </w:r>
      <w:r w:rsidRPr="00BB7DEF">
        <w:rPr>
          <w:rStyle w:val="StyleBoldUnderline"/>
          <w:rFonts w:ascii="Georgia" w:hAnsi="Georgia"/>
        </w:rPr>
        <w:t xml:space="preserve"> personalities. School districts have gleefully granted Coca-Cola and Pepsi exclusive contracts to sell their products in schools. </w:t>
      </w:r>
      <w:r w:rsidRPr="00BB7DEF">
        <w:rPr>
          <w:rStyle w:val="StyleBoldUnderline"/>
          <w:rFonts w:ascii="Georgia" w:hAnsi="Georgia"/>
          <w:highlight w:val="yellow"/>
        </w:rPr>
        <w:t>In health</w:t>
      </w:r>
      <w:r w:rsidRPr="00BB7DEF">
        <w:rPr>
          <w:rStyle w:val="StyleBoldUnderline"/>
          <w:rFonts w:ascii="Georgia" w:hAnsi="Georgia"/>
        </w:rPr>
        <w:t xml:space="preserve"> education classes, </w:t>
      </w:r>
      <w:r w:rsidRPr="00BB7DEF">
        <w:rPr>
          <w:rStyle w:val="StyleBoldUnderline"/>
          <w:rFonts w:ascii="Georgia" w:hAnsi="Georgia"/>
          <w:highlight w:val="yellow"/>
        </w:rPr>
        <w:t>students are taught nutrition by</w:t>
      </w:r>
      <w:r w:rsidRPr="00BB7DEF">
        <w:rPr>
          <w:rStyle w:val="StyleBoldUnderline"/>
          <w:rFonts w:ascii="Georgia" w:hAnsi="Georgia"/>
        </w:rPr>
        <w:t xml:space="preserve"> the </w:t>
      </w:r>
      <w:r w:rsidRPr="00BB7DEF">
        <w:rPr>
          <w:rStyle w:val="StyleBoldUnderline"/>
          <w:rFonts w:ascii="Georgia" w:hAnsi="Georgia"/>
          <w:highlight w:val="yellow"/>
        </w:rPr>
        <w:t>Hershey</w:t>
      </w:r>
      <w:r w:rsidRPr="00BB7DEF">
        <w:rPr>
          <w:rStyle w:val="StyleBoldUnderline"/>
          <w:rFonts w:ascii="Georgia" w:hAnsi="Georgia"/>
        </w:rPr>
        <w:t xml:space="preserve"> Corporation in a scheme that includes a discussion of the important place of chocolate in a balanced diet. </w:t>
      </w:r>
      <w:r w:rsidRPr="00BB7DEF">
        <w:rPr>
          <w:rFonts w:ascii="Georgia" w:hAnsi="Georgia"/>
          <w:sz w:val="10"/>
        </w:rPr>
        <w:t>A classroom business course teaches students to value work by exploring how McDonald’s restaurants are operated and what skills are needed to become a successful McDonald’s manager and provides instructions on how to apply for a job at McDonald’s.</w:t>
      </w:r>
      <w:r w:rsidRPr="00BB7DEF">
        <w:rPr>
          <w:rStyle w:val="StyleBoldUnderline"/>
          <w:rFonts w:ascii="Georgia" w:hAnsi="Georgia"/>
        </w:rPr>
        <w:t xml:space="preserve"> </w:t>
      </w:r>
      <w:r w:rsidRPr="00BB7DEF">
        <w:rPr>
          <w:rStyle w:val="StyleBoldUnderline"/>
          <w:rFonts w:ascii="Georgia" w:hAnsi="Georgia"/>
          <w:highlight w:val="yellow"/>
        </w:rPr>
        <w:t>Ecological</w:t>
      </w:r>
      <w:r w:rsidRPr="00BB7DEF">
        <w:rPr>
          <w:rStyle w:val="StyleBoldUnderline"/>
          <w:rFonts w:ascii="Georgia" w:hAnsi="Georgia"/>
        </w:rPr>
        <w:t xml:space="preserve"> and environmental </w:t>
      </w:r>
      <w:r w:rsidRPr="00BB7DEF">
        <w:rPr>
          <w:rStyle w:val="StyleBoldUnderline"/>
          <w:rFonts w:ascii="Georgia" w:hAnsi="Georgia"/>
          <w:highlight w:val="yellow"/>
        </w:rPr>
        <w:t xml:space="preserve">education </w:t>
      </w:r>
      <w:r w:rsidRPr="00BB7DEF">
        <w:rPr>
          <w:rStyle w:val="StyleBoldUnderline"/>
          <w:rFonts w:ascii="Georgia" w:hAnsi="Georgia"/>
        </w:rPr>
        <w:t xml:space="preserve">now </w:t>
      </w:r>
      <w:r w:rsidRPr="00BB7DEF">
        <w:rPr>
          <w:rStyle w:val="StyleBoldUnderline"/>
          <w:rFonts w:ascii="Georgia" w:hAnsi="Georgia"/>
          <w:highlight w:val="yellow"/>
        </w:rPr>
        <w:t>involves</w:t>
      </w:r>
      <w:r w:rsidRPr="00BB7DEF">
        <w:rPr>
          <w:rStyle w:val="StyleBoldUnderline"/>
          <w:rFonts w:ascii="Georgia" w:hAnsi="Georgia"/>
        </w:rPr>
        <w:t xml:space="preserve"> students learning ecology from </w:t>
      </w:r>
      <w:r w:rsidRPr="00BB7DEF">
        <w:rPr>
          <w:rStyle w:val="StyleBoldUnderline"/>
          <w:rFonts w:ascii="Georgia" w:hAnsi="Georgia"/>
          <w:highlight w:val="yellow"/>
        </w:rPr>
        <w:t>a</w:t>
      </w:r>
      <w:r w:rsidRPr="00BB7DEF">
        <w:rPr>
          <w:rStyle w:val="StyleBoldUnderline"/>
          <w:rFonts w:ascii="Georgia" w:hAnsi="Georgia"/>
        </w:rPr>
        <w:t xml:space="preserve"> Life of an </w:t>
      </w:r>
      <w:r w:rsidRPr="00BB7DEF">
        <w:rPr>
          <w:rStyle w:val="StyleBoldUnderline"/>
          <w:rFonts w:ascii="Georgia" w:hAnsi="Georgia"/>
          <w:highlight w:val="yellow"/>
        </w:rPr>
        <w:t xml:space="preserve">Ant poster sponsored by </w:t>
      </w:r>
      <w:r w:rsidRPr="00BB7DEF">
        <w:rPr>
          <w:rStyle w:val="StyleBoldUnderline"/>
          <w:rFonts w:ascii="Georgia" w:hAnsi="Georgia"/>
        </w:rPr>
        <w:t xml:space="preserve">Skittles candy and an environmental curriculum video produced by </w:t>
      </w:r>
      <w:r w:rsidRPr="00BB7DEF">
        <w:rPr>
          <w:rStyle w:val="StyleBoldUnderline"/>
          <w:rFonts w:ascii="Georgia" w:hAnsi="Georgia"/>
          <w:highlight w:val="yellow"/>
        </w:rPr>
        <w:t>Shell Oil</w:t>
      </w:r>
      <w:r w:rsidRPr="00BB7DEF">
        <w:rPr>
          <w:rStyle w:val="StyleBoldUnderline"/>
          <w:rFonts w:ascii="Georgia" w:hAnsi="Georgia"/>
        </w:rPr>
        <w:t xml:space="preserve"> that concentrates on the virtues of the external combustion engine. </w:t>
      </w:r>
      <w:r w:rsidRPr="00BB7DEF">
        <w:rPr>
          <w:rFonts w:ascii="Georgia" w:hAnsi="Georgia"/>
          <w:sz w:val="10"/>
        </w:rPr>
        <w:t xml:space="preserve">Finally, a new company called Zap Me! lures schools into accepting thousands of dollars worth of computer equipment, including a satellite dish, 15 top-level personal computers, a furnished computer lab and high-speed Internet access in return for a constant display of on-screen advertisements in the lower left-hand corner of the screen (see Fischman &amp; McLaren, 2000). Lasn (1999) writes, Your kids watch Pepsi and Snickers ads in the classroom (The school has made the devil’s bargain of accepting free audiovisual equipment in exchange for airing these ads on “Channel One”). . . . Administrators in a Texas school district announce plans to boost revenues by selling ad space on the roofs of the district’s seventeen schools—arresting the attention of the fifty-eight million commercial jet passengers whofly into Dallas each year. Kids tattoo their calves with swooshes. Other kids, at raves, begin wearing actual bar codes that other kids can scan, revealing messages such as “I’d like to sleep with you.” . . . A few years ago, marketers began installing ad boards in men’s washrooms on college campuses, at eye level above the urinals. From their perspective, it was a brilliant coup: Where else is a guy going to look? But when I first heard this was being done, I was incensed. </w:t>
      </w:r>
      <w:r w:rsidRPr="00BB7DEF">
        <w:rPr>
          <w:rStyle w:val="StyleBoldUnderline"/>
          <w:rFonts w:ascii="Georgia" w:hAnsi="Georgia"/>
        </w:rPr>
        <w:t xml:space="preserve">One of the last private acts was being co-opted. (pp. 19-21) </w:t>
      </w:r>
      <w:r w:rsidRPr="00BB7DEF">
        <w:rPr>
          <w:rStyle w:val="StyleBoldUnderline"/>
          <w:rFonts w:ascii="Georgia" w:hAnsi="Georgia"/>
          <w:highlight w:val="yellow"/>
        </w:rPr>
        <w:t>A math book</w:t>
      </w:r>
      <w:r w:rsidRPr="00BB7DEF">
        <w:rPr>
          <w:rStyle w:val="StyleBoldUnderline"/>
          <w:rFonts w:ascii="Georgia" w:hAnsi="Georgia"/>
        </w:rPr>
        <w:t xml:space="preserve"> published by McGraw-Hill </w:t>
      </w:r>
      <w:r w:rsidRPr="00BB7DEF">
        <w:rPr>
          <w:rStyle w:val="StyleBoldUnderline"/>
          <w:rFonts w:ascii="Georgia" w:hAnsi="Georgia"/>
          <w:highlight w:val="yellow"/>
        </w:rPr>
        <w:t>is spiked with references to Nike</w:t>
      </w:r>
      <w:r w:rsidRPr="00BB7DEF">
        <w:rPr>
          <w:rStyle w:val="StyleBoldUnderline"/>
          <w:rFonts w:ascii="Georgia" w:hAnsi="Georgia"/>
        </w:rPr>
        <w:t xml:space="preserve">, Gatorade, </w:t>
      </w:r>
      <w:r w:rsidRPr="00BB7DEF">
        <w:rPr>
          <w:rStyle w:val="StyleBoldUnderline"/>
          <w:rFonts w:ascii="Georgia" w:hAnsi="Georgia"/>
          <w:highlight w:val="yellow"/>
        </w:rPr>
        <w:lastRenderedPageBreak/>
        <w:t>Disney</w:t>
      </w:r>
      <w:r w:rsidRPr="00BB7DEF">
        <w:rPr>
          <w:rStyle w:val="StyleBoldUnderline"/>
          <w:rFonts w:ascii="Georgia" w:hAnsi="Georgia"/>
        </w:rPr>
        <w:t xml:space="preserve">, McDonald’s, Nabisco, Mattel Barbie dolls, Sony play stations, Cocoa Frosted Flakes, Spalding basketballs </w:t>
      </w:r>
      <w:r w:rsidRPr="00BB7DEF">
        <w:rPr>
          <w:rStyle w:val="StyleBoldUnderline"/>
          <w:rFonts w:ascii="Georgia" w:hAnsi="Georgia"/>
          <w:highlight w:val="yellow"/>
        </w:rPr>
        <w:t>and</w:t>
      </w:r>
      <w:r w:rsidRPr="00BB7DEF">
        <w:rPr>
          <w:rStyle w:val="StyleBoldUnderline"/>
          <w:rFonts w:ascii="Georgia" w:hAnsi="Georgia"/>
        </w:rPr>
        <w:t xml:space="preserve"> Topps baseball </w:t>
      </w:r>
      <w:r w:rsidRPr="00BB7DEF">
        <w:rPr>
          <w:rStyle w:val="StyleBoldUnderline"/>
          <w:rFonts w:ascii="Georgia" w:hAnsi="Georgia"/>
          <w:highlight w:val="yellow"/>
        </w:rPr>
        <w:t>cards</w:t>
      </w:r>
      <w:r w:rsidRPr="00BB7DEF">
        <w:rPr>
          <w:rStyle w:val="StyleBoldUnderline"/>
          <w:rFonts w:ascii="Georgia" w:hAnsi="Georgia"/>
        </w:rPr>
        <w:t xml:space="preserve"> (Collins &amp; Yeskel, 2000, p. 78). </w:t>
      </w:r>
      <w:r w:rsidRPr="00BB7DEF">
        <w:rPr>
          <w:rFonts w:ascii="Georgia" w:hAnsi="Georgia"/>
          <w:sz w:val="10"/>
        </w:rPr>
        <w:t xml:space="preserve">John Borowski, a public school teacher, recently noted in The New York Times, At least 234 corporations are now flooding the public schools with films, textbooks and computer software under the guise of “instructional material.” A lesson in self-esteem sponsored by Revlon includes an investigation of “good and bad hair days.” In a history lesson, Tootsie Rolls are touted as a part of soldiers’ diets during WorldWar II. Exxon provides a video on the Valdez spill playing down its ecological impact. And Chevron, in a lesson for use in civics science classes, reminds students that they will soon be able to vote and make “important decisions” about global warming, which the company then rebuts as incomplete science. (The New York Times, 1999, p. A23) Another example of corporatism in schools is Channel One, a commercially produced news station that now operates in many American schools. As part of a contractual agreement, teachers agree to broadcast Channel One programs in class for 10 minutes a day in return for a satellite dish, video cassette recorders, and as many television sets as they want. A study of its effects revealed that the students were no better informed than their contemporaries but that the advertisements broadcast on the channel had a significant effect on their consumer tastes (Aitkenhead, cited in Cole, 1998, p. 327). On one hand, schools do contribute to the ideals of democratic organizations (in terms of providing access to relevant knowledge and equal opportunities). </w:t>
      </w:r>
      <w:r w:rsidRPr="00BB7DEF">
        <w:rPr>
          <w:rStyle w:val="StyleBoldUnderline"/>
          <w:rFonts w:ascii="Georgia" w:hAnsi="Georgia"/>
        </w:rPr>
        <w:t xml:space="preserve">On the other hand, </w:t>
      </w:r>
      <w:r w:rsidRPr="00BB7DEF">
        <w:rPr>
          <w:rStyle w:val="StyleBoldUnderline"/>
          <w:rFonts w:ascii="Georgia" w:hAnsi="Georgia"/>
          <w:highlight w:val="yellow"/>
        </w:rPr>
        <w:t>schools</w:t>
      </w:r>
      <w:r w:rsidRPr="00BB7DEF">
        <w:rPr>
          <w:rStyle w:val="StyleBoldUnderline"/>
          <w:rFonts w:ascii="Georgia" w:hAnsi="Georgia"/>
        </w:rPr>
        <w:t xml:space="preserve"> operate at the same time in sustaining and </w:t>
      </w:r>
      <w:r w:rsidRPr="00BB7DEF">
        <w:rPr>
          <w:rStyle w:val="StyleBoldUnderline"/>
          <w:rFonts w:ascii="Georgia" w:hAnsi="Georgia"/>
          <w:highlight w:val="yellow"/>
        </w:rPr>
        <w:t>reinforc</w:t>
      </w:r>
      <w:r w:rsidRPr="00BB7DEF">
        <w:rPr>
          <w:rStyle w:val="StyleBoldUnderline"/>
          <w:rFonts w:ascii="Georgia" w:hAnsi="Georgia"/>
        </w:rPr>
        <w:t xml:space="preserve">ing the logic of </w:t>
      </w:r>
      <w:r w:rsidRPr="00BB7DEF">
        <w:rPr>
          <w:rStyle w:val="StyleBoldUnderline"/>
          <w:rFonts w:ascii="Georgia" w:hAnsi="Georgia"/>
          <w:highlight w:val="yellow"/>
        </w:rPr>
        <w:t>capitalism by functioning as a reproductive force that offers different and unequal kinds of knowledge and rewards based on class, gender, and race</w:t>
      </w:r>
      <w:r w:rsidRPr="00BB7DEF">
        <w:rPr>
          <w:rStyle w:val="StyleBoldUnderline"/>
          <w:rFonts w:ascii="Georgia" w:hAnsi="Georgia"/>
        </w:rPr>
        <w:t xml:space="preserve"> </w:t>
      </w:r>
      <w:r w:rsidRPr="00BB7DEF">
        <w:rPr>
          <w:rFonts w:ascii="Georgia" w:hAnsi="Georgia"/>
          <w:sz w:val="10"/>
        </w:rPr>
        <w:t>(McLaren, 1997). Here we see inequality as having to do with how society regulates the distribution of different types of capital. Perrucci and Wysong (1999) describe these as consumption capital (having to do with wages or salary), investment capital (having to do with a surplus of consumption capital that you can invest and on which you can earn interest), skills capital (having to do with specialized knowledge that people accumulate through their work experience, training, or education), and social capital (having to do with the network of social ties that people have to family, friends, and acquaintances, as well as the collectively owned economic and cultural capital of a group). Educators have long made the case that schools traffic in cultural capital (values, attitudes, dress, mannerisms, personal style, etc.) (McLaren, 1997), but they have rarely linked the production of cultural capital to the international division of labor brought about by uneven development.</w:t>
      </w:r>
    </w:p>
    <w:p w14:paraId="029BFB6D" w14:textId="399D46BA" w:rsidR="00BB7DEF" w:rsidRDefault="004A105A" w:rsidP="008A172A">
      <w:pPr>
        <w:pStyle w:val="Heading4"/>
      </w:pPr>
      <w:r w:rsidRPr="004A105A">
        <w:t>Also it’s a contradiction to deny these arguments in the debate space. Pedagogy is never neutral – every position is actively promoting some way o</w:t>
      </w:r>
      <w:r w:rsidR="00BB7DEF">
        <w:t>f understanding. This means</w:t>
      </w:r>
      <w:r w:rsidR="007A0552">
        <w:t xml:space="preserve"> </w:t>
      </w:r>
      <w:r w:rsidR="00BB7DEF">
        <w:t>t</w:t>
      </w:r>
      <w:r w:rsidRPr="004A105A">
        <w:t xml:space="preserve">t is our ultimate ethical responsibility to resist capitalism since it has fetishized our ethical existence, and has undermined the meaning to ethics. </w:t>
      </w:r>
    </w:p>
    <w:p w14:paraId="3FC70AE9" w14:textId="29189CE2" w:rsidR="00BB7DEF" w:rsidRPr="00B61C9F" w:rsidRDefault="00BB7DEF" w:rsidP="008A172A">
      <w:pPr>
        <w:pStyle w:val="Heading4"/>
      </w:pPr>
      <w:r>
        <w:t>And, s</w:t>
      </w:r>
      <w:r w:rsidRPr="00B61C9F">
        <w:t>olely critique is counterproductive – we must integrate policy making in our movements.</w:t>
      </w:r>
      <w:r>
        <w:t xml:space="preserve"> GIROUX 13:</w:t>
      </w:r>
    </w:p>
    <w:p w14:paraId="51FA63C9" w14:textId="619AD4B8" w:rsidR="00BB7DEF" w:rsidRPr="00B61C9F" w:rsidRDefault="00BB7DEF" w:rsidP="008A172A">
      <w:pPr>
        <w:rPr>
          <w:rFonts w:ascii="Georgia" w:hAnsi="Georgia" w:cs="Times New Roman"/>
          <w:sz w:val="16"/>
          <w:szCs w:val="26"/>
        </w:rPr>
      </w:pPr>
      <w:r w:rsidRPr="00B61C9F">
        <w:rPr>
          <w:rFonts w:ascii="Georgia" w:hAnsi="Georgia" w:cs="Times New Roman"/>
          <w:sz w:val="16"/>
          <w:szCs w:val="26"/>
        </w:rPr>
        <w:t>Henry. "Critique Is Not Enough: Teaching and Learning with Henry Giroux." September 2015</w:t>
      </w:r>
    </w:p>
    <w:p w14:paraId="350945C9" w14:textId="3047636B" w:rsidR="00BB7DEF" w:rsidRPr="00BB7DEF" w:rsidRDefault="00BB7DEF" w:rsidP="008A172A">
      <w:pPr>
        <w:rPr>
          <w:rFonts w:ascii="Georgia" w:hAnsi="Georgia" w:cs="Times New Roman"/>
          <w:sz w:val="12"/>
          <w:szCs w:val="22"/>
        </w:rPr>
      </w:pPr>
      <w:r w:rsidRPr="00BB7DEF">
        <w:rPr>
          <w:rFonts w:ascii="Georgia" w:hAnsi="Georgia" w:cs="Times New Roman"/>
          <w:sz w:val="12"/>
          <w:szCs w:val="22"/>
        </w:rPr>
        <w:t xml:space="preserve">Also, </w:t>
      </w:r>
      <w:r w:rsidRPr="00BB7DEF">
        <w:rPr>
          <w:rStyle w:val="StyleBoldUnderline"/>
          <w:rFonts w:ascii="Georgia" w:hAnsi="Georgia" w:cs="Times New Roman"/>
          <w:szCs w:val="22"/>
        </w:rPr>
        <w:t xml:space="preserve">young </w:t>
      </w:r>
      <w:r w:rsidRPr="00BB7DEF">
        <w:rPr>
          <w:rStyle w:val="StyleBoldUnderline"/>
          <w:rFonts w:ascii="Georgia" w:hAnsi="Georgia" w:cs="Times New Roman"/>
          <w:szCs w:val="22"/>
          <w:highlight w:val="yellow"/>
        </w:rPr>
        <w:t>people</w:t>
      </w:r>
      <w:r w:rsidRPr="00BB7DEF">
        <w:rPr>
          <w:rFonts w:ascii="Georgia" w:hAnsi="Georgia" w:cs="Times New Roman"/>
          <w:sz w:val="12"/>
          <w:szCs w:val="22"/>
        </w:rPr>
        <w:t xml:space="preserve"> are recognizing that they’re not going to find their voice in the Democratic Party or in the existing labor unions. What they </w:t>
      </w:r>
      <w:r w:rsidRPr="00BB7DEF">
        <w:rPr>
          <w:rStyle w:val="StyleBoldUnderline"/>
          <w:rFonts w:ascii="Georgia" w:hAnsi="Georgia" w:cs="Times New Roman"/>
          <w:szCs w:val="22"/>
        </w:rPr>
        <w:t xml:space="preserve">really </w:t>
      </w:r>
      <w:r w:rsidRPr="00BB7DEF">
        <w:rPr>
          <w:rStyle w:val="StyleBoldUnderline"/>
          <w:rFonts w:ascii="Georgia" w:hAnsi="Georgia" w:cs="Times New Roman"/>
          <w:szCs w:val="22"/>
          <w:highlight w:val="yellow"/>
        </w:rPr>
        <w:t>need to</w:t>
      </w:r>
      <w:r w:rsidRPr="00BB7DEF">
        <w:rPr>
          <w:rStyle w:val="StyleBoldUnderline"/>
          <w:rFonts w:ascii="Georgia" w:hAnsi="Georgia" w:cs="Times New Roman"/>
          <w:szCs w:val="22"/>
        </w:rPr>
        <w:t xml:space="preserve"> fight for</w:t>
      </w:r>
      <w:r w:rsidRPr="00BB7DEF">
        <w:rPr>
          <w:rFonts w:ascii="Georgia" w:hAnsi="Georgia" w:cs="Times New Roman"/>
          <w:sz w:val="12"/>
          <w:szCs w:val="22"/>
        </w:rPr>
        <w:t xml:space="preserve"> are </w:t>
      </w:r>
      <w:r w:rsidRPr="00BB7DEF">
        <w:rPr>
          <w:rStyle w:val="StyleBoldUnderline"/>
          <w:rFonts w:ascii="Georgia" w:hAnsi="Georgia" w:cs="Times New Roman"/>
          <w:szCs w:val="22"/>
        </w:rPr>
        <w:t xml:space="preserve">new mass and collective organizations that can call the entirety of society into question and </w:t>
      </w:r>
      <w:r w:rsidRPr="00BB7DEF">
        <w:rPr>
          <w:rStyle w:val="StyleBoldUnderline"/>
          <w:rFonts w:ascii="Georgia" w:hAnsi="Georgia" w:cs="Times New Roman"/>
          <w:szCs w:val="22"/>
          <w:highlight w:val="yellow"/>
        </w:rPr>
        <w:t>mobilize</w:t>
      </w:r>
      <w:r w:rsidRPr="00BB7DEF">
        <w:rPr>
          <w:rStyle w:val="StyleBoldUnderline"/>
          <w:rFonts w:ascii="Georgia" w:hAnsi="Georgia" w:cs="Times New Roman"/>
          <w:szCs w:val="22"/>
        </w:rPr>
        <w:t xml:space="preserve"> so as </w:t>
      </w:r>
      <w:r w:rsidRPr="00BB7DEF">
        <w:rPr>
          <w:rStyle w:val="StyleBoldUnderline"/>
          <w:rFonts w:ascii="Georgia" w:hAnsi="Georgia" w:cs="Times New Roman"/>
          <w:szCs w:val="22"/>
          <w:highlight w:val="yellow"/>
        </w:rPr>
        <w:t>to develop the policies</w:t>
      </w:r>
      <w:r w:rsidRPr="00BB7DEF">
        <w:rPr>
          <w:rStyle w:val="StyleBoldUnderline"/>
          <w:rFonts w:ascii="Georgia" w:hAnsi="Georgia" w:cs="Times New Roman"/>
          <w:szCs w:val="22"/>
        </w:rPr>
        <w:t xml:space="preserve"> and institutions </w:t>
      </w:r>
      <w:r w:rsidRPr="00BB7DEF">
        <w:rPr>
          <w:rStyle w:val="StyleBoldUnderline"/>
          <w:rFonts w:ascii="Georgia" w:hAnsi="Georgia" w:cs="Times New Roman"/>
          <w:szCs w:val="22"/>
          <w:highlight w:val="yellow"/>
        </w:rPr>
        <w:t>that make a</w:t>
      </w:r>
      <w:r w:rsidRPr="00BB7DEF">
        <w:rPr>
          <w:rStyle w:val="StyleBoldUnderline"/>
          <w:rFonts w:ascii="Georgia" w:hAnsi="Georgia" w:cs="Times New Roman"/>
          <w:szCs w:val="22"/>
        </w:rPr>
        <w:t xml:space="preserve"> new and radically </w:t>
      </w:r>
      <w:r w:rsidRPr="00BB7DEF">
        <w:rPr>
          <w:rStyle w:val="StyleBoldUnderline"/>
          <w:rFonts w:ascii="Georgia" w:hAnsi="Georgia" w:cs="Times New Roman"/>
          <w:szCs w:val="22"/>
          <w:highlight w:val="yellow"/>
        </w:rPr>
        <w:t>democratic society possible.</w:t>
      </w:r>
      <w:r w:rsidRPr="00BB7DEF">
        <w:rPr>
          <w:rFonts w:ascii="Georgia" w:hAnsi="Georgia" w:cs="Times New Roman"/>
          <w:sz w:val="12"/>
          <w:szCs w:val="22"/>
        </w:rPr>
        <w:t xml:space="preserve"> SK: Here’s a paradox for you: How do you teach social change or resistance to authority within public schools – institutions that many have criticized for being authoritarian and resistant to change? HG: You can’t do it if you believe these institutions are so authoritarian that there’s simply no room for resistance. That’s a mistake. </w:t>
      </w:r>
      <w:r w:rsidRPr="00BB7DEF">
        <w:rPr>
          <w:rStyle w:val="StyleBoldUnderline"/>
          <w:rFonts w:ascii="Georgia" w:hAnsi="Georgia" w:cs="Times New Roman"/>
          <w:szCs w:val="22"/>
        </w:rPr>
        <w:t xml:space="preserve">Power is never so overwhelming that </w:t>
      </w:r>
      <w:r w:rsidRPr="00BB7DEF">
        <w:rPr>
          <w:rStyle w:val="StyleBoldUnderline"/>
          <w:rFonts w:ascii="Georgia" w:hAnsi="Georgia" w:cs="Times New Roman"/>
          <w:szCs w:val="22"/>
          <w:highlight w:val="yellow"/>
        </w:rPr>
        <w:t>there’s</w:t>
      </w:r>
      <w:r w:rsidRPr="00BB7DEF">
        <w:rPr>
          <w:rStyle w:val="StyleBoldUnderline"/>
          <w:rFonts w:ascii="Georgia" w:hAnsi="Georgia" w:cs="Times New Roman"/>
          <w:szCs w:val="22"/>
        </w:rPr>
        <w:t xml:space="preserve"> no </w:t>
      </w:r>
      <w:r w:rsidRPr="00BB7DEF">
        <w:rPr>
          <w:rStyle w:val="StyleBoldUnderline"/>
          <w:rFonts w:ascii="Georgia" w:hAnsi="Georgia" w:cs="Times New Roman"/>
          <w:szCs w:val="22"/>
          <w:highlight w:val="yellow"/>
        </w:rPr>
        <w:t>room for resistance.</w:t>
      </w:r>
      <w:r w:rsidRPr="00BB7DEF">
        <w:rPr>
          <w:rStyle w:val="StyleBoldUnderline"/>
          <w:rFonts w:ascii="Georgia" w:hAnsi="Georgia" w:cs="Times New Roman"/>
          <w:szCs w:val="22"/>
        </w:rPr>
        <w:t xml:space="preserve"> </w:t>
      </w:r>
      <w:r w:rsidRPr="00BB7DEF">
        <w:rPr>
          <w:rFonts w:ascii="Georgia" w:hAnsi="Georgia" w:cs="Times New Roman"/>
          <w:sz w:val="12"/>
          <w:szCs w:val="22"/>
        </w:rPr>
        <w:t xml:space="preserve">Power and the forms it takes are always contradictory in different ways and there is always some room for resistance. What needs to be understood is the intensity of dominant power in different contexts and how it can be named, understood, and fought. The issue here is to seize upon the contradictions at work in these institutions and to develop them in ways that make a difference. During the sixties, the term for this was the long march through institutions and the reference had little to do with reform but with massive restructuring of the instruments of democracy. And we also need to impose a certain kind of responsibility upon adults in the schools – whether they be social workers, university professors, or high school teachers. Clearly </w:t>
      </w:r>
      <w:r w:rsidRPr="00BB7DEF">
        <w:rPr>
          <w:rStyle w:val="StyleBoldUnderline"/>
          <w:rFonts w:ascii="Georgia" w:hAnsi="Georgia" w:cs="Times New Roman"/>
          <w:szCs w:val="22"/>
        </w:rPr>
        <w:t>it’s not enough to say they operate under terrible burdens that make them voiceless.</w:t>
      </w:r>
      <w:r w:rsidRPr="00BB7DEF">
        <w:rPr>
          <w:rFonts w:ascii="Georgia" w:hAnsi="Georgia" w:cs="Times New Roman"/>
          <w:sz w:val="12"/>
          <w:szCs w:val="22"/>
        </w:rPr>
        <w:t xml:space="preserve"> I understand those structural conditions but it doesn’t mean they shouldn’t resist either. That means they not only have to promote particular kinds of pedagogies in their classrooms but they also have to join social movements that give them the force of a collective voice that can bear down on these problems and create change. </w:t>
      </w:r>
      <w:r w:rsidRPr="00BB7DEF">
        <w:rPr>
          <w:rStyle w:val="StyleBoldUnderline"/>
          <w:rFonts w:ascii="Georgia" w:hAnsi="Georgia" w:cs="Times New Roman"/>
          <w:szCs w:val="22"/>
        </w:rPr>
        <w:t xml:space="preserve">The greatest battle that we’re facing in the U.S. today is around the question of consciousness. </w:t>
      </w:r>
      <w:r w:rsidRPr="00BB7DEF">
        <w:rPr>
          <w:rStyle w:val="StyleBoldUnderline"/>
          <w:rFonts w:ascii="Georgia" w:hAnsi="Georgia" w:cs="Times New Roman"/>
          <w:szCs w:val="22"/>
          <w:highlight w:val="yellow"/>
        </w:rPr>
        <w:t>If people don’t have an understanding of</w:t>
      </w:r>
      <w:r w:rsidRPr="00BB7DEF">
        <w:rPr>
          <w:rStyle w:val="StyleBoldUnderline"/>
          <w:rFonts w:ascii="Georgia" w:hAnsi="Georgia" w:cs="Times New Roman"/>
          <w:szCs w:val="22"/>
        </w:rPr>
        <w:t xml:space="preserve"> the nature of the </w:t>
      </w:r>
      <w:r w:rsidRPr="00BB7DEF">
        <w:rPr>
          <w:rStyle w:val="StyleBoldUnderline"/>
          <w:rFonts w:ascii="Georgia" w:hAnsi="Georgia" w:cs="Times New Roman"/>
          <w:szCs w:val="22"/>
          <w:highlight w:val="yellow"/>
        </w:rPr>
        <w:t>problems</w:t>
      </w:r>
      <w:r w:rsidRPr="00BB7DEF">
        <w:rPr>
          <w:rStyle w:val="StyleBoldUnderline"/>
          <w:rFonts w:ascii="Georgia" w:hAnsi="Georgia" w:cs="Times New Roman"/>
          <w:szCs w:val="22"/>
        </w:rPr>
        <w:t xml:space="preserve"> they face </w:t>
      </w:r>
      <w:r w:rsidRPr="00BB7DEF">
        <w:rPr>
          <w:rStyle w:val="StyleBoldUnderline"/>
          <w:rFonts w:ascii="Georgia" w:hAnsi="Georgia" w:cs="Times New Roman"/>
          <w:szCs w:val="22"/>
          <w:highlight w:val="yellow"/>
        </w:rPr>
        <w:t>they’re going to succumb to the right-wing educational</w:t>
      </w:r>
      <w:r w:rsidRPr="00BB7DEF">
        <w:rPr>
          <w:rStyle w:val="StyleBoldUnderline"/>
          <w:rFonts w:ascii="Georgia" w:hAnsi="Georgia" w:cs="Times New Roman"/>
          <w:szCs w:val="22"/>
        </w:rPr>
        <w:t xml:space="preserve"> populist </w:t>
      </w:r>
      <w:r w:rsidRPr="00BB7DEF">
        <w:rPr>
          <w:rStyle w:val="StyleBoldUnderline"/>
          <w:rFonts w:ascii="Georgia" w:hAnsi="Georgia" w:cs="Times New Roman"/>
          <w:szCs w:val="22"/>
          <w:highlight w:val="yellow"/>
        </w:rPr>
        <w:t>machine.</w:t>
      </w:r>
      <w:r w:rsidRPr="00BB7DEF">
        <w:rPr>
          <w:rFonts w:ascii="Georgia" w:hAnsi="Georgia" w:cs="Times New Roman"/>
          <w:sz w:val="12"/>
          <w:szCs w:val="22"/>
        </w:rPr>
        <w:t xml:space="preserve"> This is a challenge that the Left has never taken seriously because it really doesn’t understand that at the center of politics is the question of pedagogy. Pedagogy is not marginal, it is not something that can be reduced to a method, limited to what happens in high schools, or to what college professors say in their classes. </w:t>
      </w:r>
      <w:r w:rsidRPr="00BB7DEF">
        <w:rPr>
          <w:rStyle w:val="StyleBoldUnderline"/>
          <w:rFonts w:ascii="Georgia" w:hAnsi="Georgia" w:cs="Times New Roman"/>
          <w:szCs w:val="22"/>
          <w:highlight w:val="yellow"/>
        </w:rPr>
        <w:t>Pedagogy is fundamental</w:t>
      </w:r>
      <w:r w:rsidRPr="00BB7DEF">
        <w:rPr>
          <w:rFonts w:ascii="Georgia" w:hAnsi="Georgia" w:cs="Times New Roman"/>
          <w:sz w:val="12"/>
          <w:szCs w:val="22"/>
        </w:rPr>
        <w:t xml:space="preserve"> not only to the struggle </w:t>
      </w:r>
      <w:r w:rsidRPr="00BB7DEF">
        <w:rPr>
          <w:rStyle w:val="StyleBoldUnderline"/>
          <w:rFonts w:ascii="Georgia" w:hAnsi="Georgia" w:cs="Times New Roman"/>
          <w:szCs w:val="22"/>
        </w:rPr>
        <w:t>over</w:t>
      </w:r>
      <w:r w:rsidRPr="00BB7DEF">
        <w:rPr>
          <w:rFonts w:ascii="Georgia" w:hAnsi="Georgia" w:cs="Times New Roman"/>
          <w:sz w:val="12"/>
          <w:szCs w:val="22"/>
        </w:rPr>
        <w:t xml:space="preserve"> culture but also, if not more importantly, </w:t>
      </w:r>
      <w:r w:rsidRPr="00BB7DEF">
        <w:rPr>
          <w:rStyle w:val="StyleBoldUnderline"/>
          <w:rFonts w:ascii="Georgia" w:hAnsi="Georgia" w:cs="Times New Roman"/>
          <w:szCs w:val="22"/>
        </w:rPr>
        <w:t>the struggle over meaning and identity</w:t>
      </w:r>
      <w:r w:rsidRPr="00BB7DEF">
        <w:rPr>
          <w:rFonts w:ascii="Georgia" w:hAnsi="Georgia" w:cs="Times New Roman"/>
          <w:sz w:val="12"/>
          <w:szCs w:val="22"/>
        </w:rPr>
        <w:t xml:space="preserve">. It’s </w:t>
      </w:r>
      <w:r w:rsidRPr="00BB7DEF">
        <w:rPr>
          <w:rStyle w:val="StyleBoldUnderline"/>
          <w:rFonts w:ascii="Georgia" w:hAnsi="Georgia" w:cs="Times New Roman"/>
          <w:szCs w:val="22"/>
        </w:rPr>
        <w:t xml:space="preserve">a struggle for consciousness, a struggle over the gist of agency, if not the future itself </w:t>
      </w:r>
      <w:r w:rsidRPr="00BB7DEF">
        <w:rPr>
          <w:rFonts w:ascii="Georgia" w:hAnsi="Georgia" w:cs="Times New Roman"/>
          <w:sz w:val="12"/>
          <w:szCs w:val="22"/>
        </w:rPr>
        <w:t xml:space="preserve">– a struggle </w:t>
      </w:r>
      <w:r w:rsidRPr="00BB7DEF">
        <w:rPr>
          <w:rStyle w:val="StyleBoldUnderline"/>
          <w:rFonts w:ascii="Georgia" w:hAnsi="Georgia" w:cs="Times New Roman"/>
          <w:szCs w:val="22"/>
          <w:highlight w:val="yellow"/>
        </w:rPr>
        <w:t>to convince people</w:t>
      </w:r>
      <w:r w:rsidRPr="00BB7DEF">
        <w:rPr>
          <w:rStyle w:val="StyleBoldUnderline"/>
          <w:rFonts w:ascii="Georgia" w:hAnsi="Georgia" w:cs="Times New Roman"/>
          <w:szCs w:val="22"/>
        </w:rPr>
        <w:t xml:space="preserve"> that society is more than what it is, that </w:t>
      </w:r>
      <w:r w:rsidRPr="00BB7DEF">
        <w:rPr>
          <w:rStyle w:val="StyleBoldUnderline"/>
          <w:rFonts w:ascii="Georgia" w:hAnsi="Georgia" w:cs="Times New Roman"/>
          <w:szCs w:val="22"/>
          <w:highlight w:val="yellow"/>
        </w:rPr>
        <w:t>the future doesn’t</w:t>
      </w:r>
      <w:r w:rsidRPr="00BB7DEF">
        <w:rPr>
          <w:rStyle w:val="StyleBoldUnderline"/>
          <w:rFonts w:ascii="Georgia" w:hAnsi="Georgia" w:cs="Times New Roman"/>
          <w:szCs w:val="22"/>
        </w:rPr>
        <w:t xml:space="preserve"> simply </w:t>
      </w:r>
      <w:r w:rsidRPr="00BB7DEF">
        <w:rPr>
          <w:rStyle w:val="StyleBoldUnderline"/>
          <w:rFonts w:ascii="Georgia" w:hAnsi="Georgia" w:cs="Times New Roman"/>
          <w:szCs w:val="22"/>
          <w:highlight w:val="yellow"/>
        </w:rPr>
        <w:t xml:space="preserve">have to </w:t>
      </w:r>
      <w:r w:rsidRPr="00BB7DEF">
        <w:rPr>
          <w:rStyle w:val="StyleBoldUnderline"/>
          <w:rFonts w:ascii="Georgia" w:hAnsi="Georgia" w:cs="Times New Roman"/>
          <w:iCs/>
          <w:szCs w:val="22"/>
          <w:highlight w:val="yellow"/>
        </w:rPr>
        <w:t>mimic the present.</w:t>
      </w:r>
      <w:r w:rsidRPr="00BB7DEF">
        <w:rPr>
          <w:rFonts w:ascii="Georgia" w:hAnsi="Georgia" w:cs="Times New Roman"/>
          <w:sz w:val="12"/>
          <w:szCs w:val="22"/>
        </w:rPr>
        <w:t xml:space="preserve"> SK: What would this look like in practice? One encouraging experiment I had the privilege of observing up close is taking place at the Emiliano Zapata Street Academy in Oakland. There, in an “alternative high school” within the Oakland Unified School District, student interns working with a group called BAY-Peace lead youth in interactive workshops on topics relevant to their lives: street violence, the school-to-prison pipeline, military recruiters in their schools, and so on. HG: I think two things have to go on here, and you just mentioned one of them. </w:t>
      </w:r>
      <w:r w:rsidRPr="00BB7DEF">
        <w:rPr>
          <w:rStyle w:val="StyleBoldUnderline"/>
          <w:rFonts w:ascii="Georgia" w:hAnsi="Georgia" w:cs="Times New Roman"/>
          <w:szCs w:val="22"/>
          <w:highlight w:val="yellow"/>
        </w:rPr>
        <w:t>We’ve got to</w:t>
      </w:r>
      <w:r w:rsidRPr="00BB7DEF">
        <w:rPr>
          <w:rStyle w:val="StyleBoldUnderline"/>
          <w:rFonts w:ascii="Georgia" w:hAnsi="Georgia" w:cs="Times New Roman"/>
          <w:szCs w:val="22"/>
        </w:rPr>
        <w:t xml:space="preserve"> </w:t>
      </w:r>
      <w:r w:rsidRPr="00BB7DEF">
        <w:rPr>
          <w:rFonts w:ascii="Georgia" w:hAnsi="Georgia" w:cs="Times New Roman"/>
          <w:sz w:val="12"/>
          <w:szCs w:val="22"/>
        </w:rPr>
        <w:t xml:space="preserve">talk about alternative institutions. There has to be some way to </w:t>
      </w:r>
      <w:r w:rsidRPr="00BB7DEF">
        <w:rPr>
          <w:rStyle w:val="StyleBoldUnderline"/>
          <w:rFonts w:ascii="Georgia" w:hAnsi="Georgia" w:cs="Times New Roman"/>
          <w:szCs w:val="22"/>
          <w:highlight w:val="yellow"/>
        </w:rPr>
        <w:t>build institutions that provide</w:t>
      </w:r>
      <w:r w:rsidRPr="00BB7DEF">
        <w:rPr>
          <w:rStyle w:val="StyleBoldUnderline"/>
          <w:rFonts w:ascii="Georgia" w:hAnsi="Georgia" w:cs="Times New Roman"/>
          <w:szCs w:val="22"/>
        </w:rPr>
        <w:t xml:space="preserve"> </w:t>
      </w:r>
      <w:r w:rsidRPr="00BB7DEF">
        <w:rPr>
          <w:rFonts w:ascii="Georgia" w:hAnsi="Georgia" w:cs="Times New Roman"/>
          <w:sz w:val="12"/>
          <w:szCs w:val="22"/>
        </w:rPr>
        <w:t xml:space="preserve">a different model of education. On the Left, we had this in the ‘20s and ‘30s: socialists had Sunday schools, they had camps; they found alternative ways to educate a generation of young people to give them a different understanding of history, of struggle. We need to reclaim that legacy, update it for the twenty-first century, and join the fight over </w:t>
      </w:r>
      <w:r w:rsidRPr="00BB7DEF">
        <w:rPr>
          <w:rStyle w:val="StyleBoldUnderline"/>
          <w:rFonts w:ascii="Georgia" w:hAnsi="Georgia" w:cs="Times New Roman"/>
          <w:szCs w:val="22"/>
        </w:rPr>
        <w:t xml:space="preserve">the creation of </w:t>
      </w:r>
      <w:r w:rsidRPr="00BB7DEF">
        <w:rPr>
          <w:rStyle w:val="StyleBoldUnderline"/>
          <w:rFonts w:ascii="Georgia" w:hAnsi="Georgia" w:cs="Times New Roman"/>
          <w:szCs w:val="22"/>
          <w:highlight w:val="yellow"/>
        </w:rPr>
        <w:t>new modes of thinking, acting, and engaging</w:t>
      </w:r>
      <w:r w:rsidRPr="00BB7DEF">
        <w:rPr>
          <w:rStyle w:val="StyleBoldUnderline"/>
          <w:rFonts w:ascii="Georgia" w:hAnsi="Georgia" w:cs="Times New Roman"/>
          <w:szCs w:val="22"/>
        </w:rPr>
        <w:t xml:space="preserve"> </w:t>
      </w:r>
      <w:r w:rsidRPr="00BB7DEF">
        <w:rPr>
          <w:rStyle w:val="StyleBoldUnderline"/>
          <w:rFonts w:ascii="Georgia" w:hAnsi="Georgia" w:cs="Times New Roman"/>
          <w:szCs w:val="22"/>
        </w:rPr>
        <w:lastRenderedPageBreak/>
        <w:t>ourselves and our relations to others.</w:t>
      </w:r>
      <w:r w:rsidRPr="00BB7DEF">
        <w:rPr>
          <w:rFonts w:ascii="Georgia" w:hAnsi="Georgia" w:cs="Times New Roman"/>
          <w:sz w:val="12"/>
          <w:szCs w:val="22"/>
        </w:rPr>
        <w:t xml:space="preserve"> On the second level is what Rudi Dutschke called what I referred to earlier as the “long march through the institutions.” It’s a model that makes a tactical claim to having one foot in and one foot out. </w:t>
      </w:r>
      <w:r w:rsidRPr="00BB7DEF">
        <w:rPr>
          <w:rStyle w:val="StyleBoldUnderline"/>
          <w:rFonts w:ascii="Georgia" w:hAnsi="Georgia" w:cs="Times New Roman"/>
          <w:szCs w:val="22"/>
        </w:rPr>
        <w:t xml:space="preserve">You can’t turn these established institutions over to the Right. </w:t>
      </w:r>
      <w:r w:rsidRPr="00BB7DEF">
        <w:rPr>
          <w:rStyle w:val="StyleBoldUnderline"/>
          <w:rFonts w:ascii="Georgia" w:hAnsi="Georgia" w:cs="Times New Roman"/>
          <w:szCs w:val="22"/>
          <w:highlight w:val="yellow"/>
        </w:rPr>
        <w:t>You can’t</w:t>
      </w:r>
      <w:r w:rsidRPr="00BB7DEF">
        <w:rPr>
          <w:rStyle w:val="StyleBoldUnderline"/>
          <w:rFonts w:ascii="Georgia" w:hAnsi="Georgia" w:cs="Times New Roman"/>
          <w:szCs w:val="22"/>
        </w:rPr>
        <w:t xml:space="preserve"> simply </w:t>
      </w:r>
      <w:r w:rsidRPr="00BB7DEF">
        <w:rPr>
          <w:rStyle w:val="StyleBoldUnderline"/>
          <w:rFonts w:ascii="Georgia" w:hAnsi="Georgia" w:cs="Times New Roman"/>
          <w:szCs w:val="22"/>
          <w:highlight w:val="yellow"/>
        </w:rPr>
        <w:t>dismiss them</w:t>
      </w:r>
      <w:r w:rsidRPr="00BB7DEF">
        <w:rPr>
          <w:rStyle w:val="StyleBoldUnderline"/>
          <w:rFonts w:ascii="Georgia" w:hAnsi="Georgia" w:cs="Times New Roman"/>
          <w:szCs w:val="22"/>
        </w:rPr>
        <w:t xml:space="preserve"> by </w:t>
      </w:r>
      <w:r w:rsidRPr="00BB7DEF">
        <w:rPr>
          <w:rStyle w:val="StyleBoldUnderline"/>
          <w:rFonts w:ascii="Georgia" w:hAnsi="Georgia" w:cs="Times New Roman"/>
          <w:szCs w:val="22"/>
          <w:highlight w:val="yellow"/>
        </w:rPr>
        <w:t>saying they’re</w:t>
      </w:r>
      <w:r w:rsidRPr="00BB7DEF">
        <w:rPr>
          <w:rStyle w:val="StyleBoldUnderline"/>
          <w:rFonts w:ascii="Georgia" w:hAnsi="Georgia" w:cs="Times New Roman"/>
          <w:szCs w:val="22"/>
        </w:rPr>
        <w:t xml:space="preserve"> nothing more than </w:t>
      </w:r>
      <w:r w:rsidRPr="00BB7DEF">
        <w:rPr>
          <w:rStyle w:val="StyleBoldUnderline"/>
          <w:rFonts w:ascii="Georgia" w:hAnsi="Georgia" w:cs="Times New Roman"/>
          <w:szCs w:val="22"/>
          <w:highlight w:val="yellow"/>
        </w:rPr>
        <w:t>hegemonic institutions</w:t>
      </w:r>
      <w:r w:rsidRPr="00BB7DEF">
        <w:rPr>
          <w:rStyle w:val="StyleBoldUnderline"/>
          <w:rFonts w:ascii="Georgia" w:hAnsi="Georgia" w:cs="Times New Roman"/>
          <w:szCs w:val="22"/>
        </w:rPr>
        <w:t xml:space="preserve"> that oppress people. </w:t>
      </w:r>
      <w:r w:rsidRPr="00BB7DEF">
        <w:rPr>
          <w:rStyle w:val="StyleBoldUnderline"/>
          <w:rFonts w:ascii="Georgia" w:hAnsi="Georgia" w:cs="Times New Roman"/>
          <w:szCs w:val="22"/>
          <w:highlight w:val="yellow"/>
        </w:rPr>
        <w:t>That’s a retreat from politics. You have to fight within these institutions.</w:t>
      </w:r>
      <w:r w:rsidRPr="00BB7DEF">
        <w:rPr>
          <w:rStyle w:val="StyleBoldUnderline"/>
          <w:rFonts w:ascii="Georgia" w:hAnsi="Georgia" w:cs="Times New Roman"/>
          <w:szCs w:val="22"/>
        </w:rPr>
        <w:t xml:space="preserve"> Not only that, </w:t>
      </w:r>
      <w:r w:rsidRPr="00BB7DEF">
        <w:rPr>
          <w:rStyle w:val="StyleBoldUnderline"/>
          <w:rFonts w:ascii="Georgia" w:hAnsi="Georgia" w:cs="Times New Roman"/>
          <w:szCs w:val="22"/>
          <w:highlight w:val="yellow"/>
        </w:rPr>
        <w:t>you have to create new public spheres.</w:t>
      </w:r>
      <w:r w:rsidRPr="00BB7DEF">
        <w:rPr>
          <w:rFonts w:ascii="Georgia" w:hAnsi="Georgia" w:cs="Times New Roman"/>
          <w:sz w:val="12"/>
          <w:szCs w:val="22"/>
        </w:rPr>
        <w:t xml:space="preserve"> SK: Henry, we’ve covered a lot of territory. Is there anything we haven’t addressed that you would like to bring up before closing? HG: </w:t>
      </w:r>
      <w:r w:rsidRPr="00BB7DEF">
        <w:rPr>
          <w:rStyle w:val="StyleBoldUnderline"/>
          <w:rFonts w:ascii="Georgia" w:hAnsi="Georgia" w:cs="Times New Roman"/>
          <w:szCs w:val="22"/>
        </w:rPr>
        <w:t xml:space="preserve">We need both a language of critique and a language of hope. </w:t>
      </w:r>
      <w:r w:rsidRPr="00BB7DEF">
        <w:rPr>
          <w:rFonts w:ascii="Georgia" w:hAnsi="Georgia" w:cs="Times New Roman"/>
          <w:b/>
          <w:iCs/>
          <w:szCs w:val="22"/>
          <w:u w:val="single"/>
        </w:rPr>
        <w:t>Critique is essential</w:t>
      </w:r>
      <w:r w:rsidRPr="00BB7DEF">
        <w:rPr>
          <w:rStyle w:val="StyleBoldUnderline"/>
          <w:rFonts w:ascii="Georgia" w:hAnsi="Georgia" w:cs="Times New Roman"/>
          <w:szCs w:val="22"/>
        </w:rPr>
        <w:t xml:space="preserve"> to what we do </w:t>
      </w:r>
      <w:r w:rsidRPr="00BB7DEF">
        <w:rPr>
          <w:rStyle w:val="StyleBoldUnderline"/>
          <w:rFonts w:ascii="Georgia" w:hAnsi="Georgia" w:cs="Times New Roman"/>
          <w:iCs/>
          <w:szCs w:val="22"/>
        </w:rPr>
        <w:t xml:space="preserve">but </w:t>
      </w:r>
      <w:r w:rsidRPr="00BB7DEF">
        <w:rPr>
          <w:rStyle w:val="StyleBoldUnderline"/>
          <w:rFonts w:ascii="Georgia" w:hAnsi="Georgia" w:cs="Times New Roman"/>
          <w:iCs/>
          <w:szCs w:val="22"/>
          <w:highlight w:val="yellow"/>
        </w:rPr>
        <w:t>it can never be</w:t>
      </w:r>
      <w:r w:rsidRPr="00BB7DEF">
        <w:rPr>
          <w:rStyle w:val="StyleBoldUnderline"/>
          <w:rFonts w:ascii="Georgia" w:hAnsi="Georgia" w:cs="Times New Roman"/>
          <w:iCs/>
          <w:szCs w:val="22"/>
        </w:rPr>
        <w:t>come so overwhelming that</w:t>
      </w:r>
      <w:r w:rsidRPr="00BB7DEF">
        <w:rPr>
          <w:rStyle w:val="StyleBoldUnderline"/>
          <w:rFonts w:ascii="Georgia" w:hAnsi="Georgia" w:cs="Times New Roman"/>
          <w:szCs w:val="22"/>
        </w:rPr>
        <w:t xml:space="preserve"> all </w:t>
      </w:r>
      <w:r w:rsidRPr="00BB7DEF">
        <w:rPr>
          <w:rFonts w:ascii="Georgia" w:hAnsi="Georgia" w:cs="Times New Roman"/>
          <w:b/>
          <w:iCs/>
          <w:szCs w:val="22"/>
          <w:u w:val="single"/>
        </w:rPr>
        <w:t>we become</w:t>
      </w:r>
      <w:r w:rsidRPr="00BB7DEF">
        <w:rPr>
          <w:rStyle w:val="StyleBoldUnderline"/>
          <w:rFonts w:ascii="Georgia" w:hAnsi="Georgia" w:cs="Times New Roman"/>
          <w:szCs w:val="22"/>
        </w:rPr>
        <w:t xml:space="preserve"> are </w:t>
      </w:r>
      <w:r w:rsidRPr="00BB7DEF">
        <w:rPr>
          <w:rFonts w:ascii="Georgia" w:hAnsi="Georgia" w:cs="Times New Roman"/>
          <w:iCs/>
          <w:szCs w:val="22"/>
          <w:highlight w:val="yellow"/>
          <w:u w:val="single"/>
        </w:rPr>
        <w:t xml:space="preserve">critics and </w:t>
      </w:r>
      <w:r w:rsidRPr="00BB7DEF">
        <w:rPr>
          <w:rFonts w:ascii="Georgia" w:hAnsi="Georgia" w:cs="Times New Roman"/>
          <w:b/>
          <w:iCs/>
          <w:szCs w:val="22"/>
          <w:highlight w:val="yellow"/>
          <w:u w:val="single"/>
        </w:rPr>
        <w:t>nothing else.</w:t>
      </w:r>
      <w:r w:rsidRPr="00BB7DEF">
        <w:rPr>
          <w:rFonts w:ascii="Georgia" w:hAnsi="Georgia" w:cs="Times New Roman"/>
          <w:b/>
          <w:szCs w:val="22"/>
          <w:highlight w:val="yellow"/>
          <w:u w:val="single"/>
        </w:rPr>
        <w:t xml:space="preserve"> It is counterproductive</w:t>
      </w:r>
      <w:r w:rsidRPr="00BB7DEF">
        <w:rPr>
          <w:rStyle w:val="StyleBoldUnderline"/>
          <w:rFonts w:ascii="Georgia" w:hAnsi="Georgia" w:cs="Times New Roman"/>
          <w:b w:val="0"/>
          <w:szCs w:val="22"/>
        </w:rPr>
        <w:t xml:space="preserve"> </w:t>
      </w:r>
      <w:r w:rsidRPr="00BB7DEF">
        <w:rPr>
          <w:rStyle w:val="StyleBoldUnderline"/>
          <w:rFonts w:ascii="Georgia" w:hAnsi="Georgia" w:cs="Times New Roman"/>
          <w:szCs w:val="22"/>
        </w:rPr>
        <w:t>for the left</w:t>
      </w:r>
      <w:r w:rsidRPr="00BB7DEF">
        <w:rPr>
          <w:rStyle w:val="StyleBoldUnderline"/>
          <w:rFonts w:ascii="Georgia" w:hAnsi="Georgia" w:cs="Times New Roman"/>
          <w:b w:val="0"/>
          <w:szCs w:val="22"/>
        </w:rPr>
        <w:t xml:space="preserve"> </w:t>
      </w:r>
      <w:r w:rsidRPr="00BB7DEF">
        <w:rPr>
          <w:rFonts w:ascii="Georgia" w:hAnsi="Georgia" w:cs="Times New Roman"/>
          <w:b/>
          <w:szCs w:val="22"/>
          <w:highlight w:val="yellow"/>
          <w:u w:val="single"/>
        </w:rPr>
        <w:t>to</w:t>
      </w:r>
      <w:r w:rsidRPr="00BB7DEF">
        <w:rPr>
          <w:rFonts w:ascii="Georgia" w:hAnsi="Georgia" w:cs="Times New Roman"/>
          <w:b/>
          <w:szCs w:val="22"/>
          <w:u w:val="single"/>
        </w:rPr>
        <w:t xml:space="preserve"> engage in </w:t>
      </w:r>
      <w:r w:rsidRPr="00BB7DEF">
        <w:rPr>
          <w:rFonts w:ascii="Georgia" w:hAnsi="Georgia" w:cs="Times New Roman"/>
          <w:b/>
          <w:szCs w:val="22"/>
          <w:highlight w:val="yellow"/>
          <w:u w:val="single"/>
        </w:rPr>
        <w:t>declar[e]</w:t>
      </w:r>
      <w:r w:rsidRPr="00BB7DEF">
        <w:rPr>
          <w:rFonts w:ascii="Georgia" w:hAnsi="Georgia" w:cs="Times New Roman"/>
          <w:b/>
          <w:szCs w:val="22"/>
          <w:u w:val="single"/>
        </w:rPr>
        <w:t xml:space="preserve">ations of </w:t>
      </w:r>
      <w:r w:rsidRPr="00BB7DEF">
        <w:rPr>
          <w:rFonts w:ascii="Georgia" w:hAnsi="Georgia" w:cs="Times New Roman"/>
          <w:b/>
          <w:szCs w:val="22"/>
          <w:highlight w:val="yellow"/>
          <w:u w:val="single"/>
        </w:rPr>
        <w:t>powerlessness,</w:t>
      </w:r>
      <w:r w:rsidRPr="00BB7DEF">
        <w:rPr>
          <w:rFonts w:ascii="Georgia" w:hAnsi="Georgia" w:cs="Times New Roman"/>
          <w:b/>
          <w:szCs w:val="22"/>
          <w:u w:val="single"/>
        </w:rPr>
        <w:t xml:space="preserve"> without creating as Jacques Rancière argues “new</w:t>
      </w:r>
      <w:r w:rsidRPr="00BB7DEF">
        <w:rPr>
          <w:rStyle w:val="StyleBoldUnderline"/>
          <w:rFonts w:ascii="Georgia" w:hAnsi="Georgia" w:cs="Times New Roman"/>
          <w:b w:val="0"/>
          <w:szCs w:val="22"/>
        </w:rPr>
        <w:t xml:space="preserve"> </w:t>
      </w:r>
      <w:r w:rsidRPr="00BB7DEF">
        <w:rPr>
          <w:rStyle w:val="StyleBoldUnderline"/>
          <w:rFonts w:ascii="Georgia" w:hAnsi="Georgia" w:cs="Times New Roman"/>
          <w:szCs w:val="22"/>
        </w:rPr>
        <w:t>objects, forms, and</w:t>
      </w:r>
      <w:r w:rsidRPr="00BB7DEF">
        <w:rPr>
          <w:rStyle w:val="StyleBoldUnderline"/>
          <w:rFonts w:ascii="Georgia" w:hAnsi="Georgia" w:cs="Times New Roman"/>
          <w:b w:val="0"/>
          <w:szCs w:val="22"/>
        </w:rPr>
        <w:t xml:space="preserve"> </w:t>
      </w:r>
      <w:r w:rsidRPr="00BB7DEF">
        <w:rPr>
          <w:rFonts w:ascii="Georgia" w:hAnsi="Georgia" w:cs="Times New Roman"/>
          <w:b/>
          <w:szCs w:val="22"/>
          <w:u w:val="single"/>
        </w:rPr>
        <w:t>spaces that thwart</w:t>
      </w:r>
      <w:r w:rsidRPr="00BB7DEF">
        <w:rPr>
          <w:rStyle w:val="StyleBoldUnderline"/>
          <w:rFonts w:ascii="Georgia" w:hAnsi="Georgia" w:cs="Times New Roman"/>
          <w:b w:val="0"/>
          <w:szCs w:val="22"/>
        </w:rPr>
        <w:t xml:space="preserve"> </w:t>
      </w:r>
      <w:r w:rsidRPr="00BB7DEF">
        <w:rPr>
          <w:rStyle w:val="StyleBoldUnderline"/>
          <w:rFonts w:ascii="Georgia" w:hAnsi="Georgia" w:cs="Times New Roman"/>
          <w:szCs w:val="22"/>
        </w:rPr>
        <w:t>official</w:t>
      </w:r>
      <w:r w:rsidRPr="00BB7DEF">
        <w:rPr>
          <w:rStyle w:val="StyleBoldUnderline"/>
          <w:rFonts w:ascii="Georgia" w:hAnsi="Georgia" w:cs="Times New Roman"/>
          <w:b w:val="0"/>
          <w:szCs w:val="22"/>
        </w:rPr>
        <w:t xml:space="preserve"> </w:t>
      </w:r>
      <w:r w:rsidRPr="00BB7DEF">
        <w:rPr>
          <w:rFonts w:ascii="Georgia" w:hAnsi="Georgia" w:cs="Times New Roman"/>
          <w:b/>
          <w:szCs w:val="22"/>
          <w:u w:val="single"/>
        </w:rPr>
        <w:t>expectations.</w:t>
      </w:r>
      <w:r w:rsidRPr="00BB7DEF">
        <w:rPr>
          <w:rStyle w:val="StyleBoldUnderline"/>
          <w:rFonts w:ascii="Georgia" w:hAnsi="Georgia" w:cs="Times New Roman"/>
          <w:b w:val="0"/>
          <w:szCs w:val="22"/>
        </w:rPr>
        <w:t>”</w:t>
      </w:r>
      <w:r w:rsidRPr="00BB7DEF">
        <w:rPr>
          <w:rStyle w:val="StyleBoldUnderline"/>
          <w:rFonts w:ascii="Georgia" w:hAnsi="Georgia" w:cs="Times New Roman"/>
          <w:szCs w:val="22"/>
        </w:rPr>
        <w:t xml:space="preserve"> What </w:t>
      </w:r>
      <w:r w:rsidRPr="00BB7DEF">
        <w:rPr>
          <w:rStyle w:val="StyleBoldUnderline"/>
          <w:rFonts w:ascii="Georgia" w:hAnsi="Georgia" w:cs="Times New Roman"/>
          <w:szCs w:val="22"/>
          <w:highlight w:val="yellow"/>
        </w:rPr>
        <w:t>we need to</w:t>
      </w:r>
      <w:r w:rsidRPr="00BB7DEF">
        <w:rPr>
          <w:rStyle w:val="StyleBoldUnderline"/>
          <w:rFonts w:ascii="Georgia" w:hAnsi="Georgia" w:cs="Times New Roman"/>
          <w:szCs w:val="22"/>
        </w:rPr>
        <w:t xml:space="preserve"> do is theorize, understand and </w:t>
      </w:r>
      <w:r w:rsidRPr="00BB7DEF">
        <w:rPr>
          <w:rFonts w:ascii="Georgia" w:hAnsi="Georgia" w:cs="Times New Roman"/>
          <w:b/>
          <w:szCs w:val="22"/>
          <w:highlight w:val="yellow"/>
          <w:u w:val="single"/>
        </w:rPr>
        <w:t>fight for a soci</w:t>
      </w:r>
      <w:r w:rsidRPr="00BB7DEF">
        <w:rPr>
          <w:rStyle w:val="StyleBoldUnderline"/>
          <w:rFonts w:ascii="Georgia" w:hAnsi="Georgia" w:cs="Times New Roman"/>
          <w:b w:val="0"/>
          <w:szCs w:val="22"/>
          <w:highlight w:val="yellow"/>
        </w:rPr>
        <w:t>ety</w:t>
      </w:r>
      <w:r w:rsidRPr="00BB7DEF">
        <w:rPr>
          <w:rStyle w:val="StyleBoldUnderline"/>
          <w:rFonts w:ascii="Georgia" w:hAnsi="Georgia" w:cs="Times New Roman"/>
          <w:szCs w:val="22"/>
        </w:rPr>
        <w:t xml:space="preserve"> that is very </w:t>
      </w:r>
      <w:r w:rsidRPr="00BB7DEF">
        <w:rPr>
          <w:rStyle w:val="StyleBoldUnderline"/>
          <w:rFonts w:ascii="Georgia" w:hAnsi="Georgia" w:cs="Times New Roman"/>
          <w:szCs w:val="22"/>
          <w:highlight w:val="yellow"/>
        </w:rPr>
        <w:t xml:space="preserve">different from </w:t>
      </w:r>
      <w:r w:rsidRPr="00BB7DEF">
        <w:rPr>
          <w:rStyle w:val="StyleBoldUnderline"/>
          <w:rFonts w:ascii="Georgia" w:hAnsi="Georgia" w:cs="Times New Roman"/>
          <w:szCs w:val="22"/>
        </w:rPr>
        <w:t xml:space="preserve">the one in which we </w:t>
      </w:r>
      <w:r w:rsidRPr="00BB7DEF">
        <w:rPr>
          <w:rStyle w:val="StyleBoldUnderline"/>
          <w:rFonts w:ascii="Georgia" w:hAnsi="Georgia" w:cs="Times New Roman"/>
          <w:szCs w:val="22"/>
          <w:highlight w:val="yellow"/>
        </w:rPr>
        <w:t>now</w:t>
      </w:r>
      <w:r w:rsidRPr="00BB7DEF">
        <w:rPr>
          <w:rStyle w:val="StyleBoldUnderline"/>
          <w:rFonts w:ascii="Georgia" w:hAnsi="Georgia" w:cs="Times New Roman"/>
          <w:szCs w:val="22"/>
        </w:rPr>
        <w:t xml:space="preserve"> live. That means taking seriously the question of pedagogy as central to any notion of viable progressive politics</w:t>
      </w:r>
      <w:r w:rsidRPr="00BB7DEF">
        <w:rPr>
          <w:rFonts w:ascii="Georgia" w:hAnsi="Georgia" w:cs="Times New Roman"/>
          <w:sz w:val="12"/>
          <w:szCs w:val="22"/>
        </w:rPr>
        <w:t xml:space="preserve">; it means working collectively with others to build social movements that address a broader language of our society – questions of inequality and power (basically the two most important issues we can talk about now.) And I think that we need to find ways to support young people because the most damage that’s going to be done is going to be heaped upon the next generations. So what we’re really fighting for is not just democracy; we’re fighting for the future. And </w:t>
      </w:r>
      <w:r w:rsidRPr="00BB7DEF">
        <w:rPr>
          <w:rStyle w:val="StyleBoldUnderline"/>
          <w:rFonts w:ascii="Georgia" w:hAnsi="Georgia" w:cs="Times New Roman"/>
          <w:szCs w:val="22"/>
        </w:rPr>
        <w:t>so critique is not enough; we need a language of critique and we need a language of possibility to be able to go forward with this.</w:t>
      </w:r>
    </w:p>
    <w:p w14:paraId="59DC019A" w14:textId="42FB4575" w:rsidR="004A105A" w:rsidRPr="004A105A" w:rsidRDefault="004A105A" w:rsidP="004A105A">
      <w:pPr>
        <w:pStyle w:val="Heading1"/>
        <w:rPr>
          <w:rFonts w:ascii="Georgia" w:hAnsi="Georgia"/>
        </w:rPr>
      </w:pPr>
      <w:r w:rsidRPr="004A105A">
        <w:rPr>
          <w:rFonts w:ascii="Georgia" w:hAnsi="Georgia"/>
        </w:rPr>
        <w:lastRenderedPageBreak/>
        <w:t>Frontlines</w:t>
      </w:r>
      <w:r w:rsidR="003F154A">
        <w:rPr>
          <w:rFonts w:ascii="Georgia" w:hAnsi="Georgia"/>
        </w:rPr>
        <w:t>/Add ins</w:t>
      </w:r>
      <w:r w:rsidRPr="004A105A">
        <w:rPr>
          <w:rFonts w:ascii="Georgia" w:hAnsi="Georgia"/>
        </w:rPr>
        <w:t>:</w:t>
      </w:r>
    </w:p>
    <w:p w14:paraId="1D61A912" w14:textId="7D3BD31A" w:rsidR="00284E0D" w:rsidRDefault="00284E0D" w:rsidP="003F154A">
      <w:pPr>
        <w:pStyle w:val="Heading2"/>
      </w:pPr>
      <w:r>
        <w:lastRenderedPageBreak/>
        <w:t>Kritik:</w:t>
      </w:r>
    </w:p>
    <w:p w14:paraId="469FD85A" w14:textId="10912C80" w:rsidR="00284E0D" w:rsidRDefault="00284E0D" w:rsidP="00E91D4A">
      <w:pPr>
        <w:pStyle w:val="Heading3"/>
      </w:pPr>
      <w:r>
        <w:lastRenderedPageBreak/>
        <w:t>Borders</w:t>
      </w:r>
      <w:r w:rsidR="0038413D">
        <w:t xml:space="preserve"> K</w:t>
      </w:r>
      <w:r>
        <w:t xml:space="preserve">: </w:t>
      </w:r>
    </w:p>
    <w:p w14:paraId="723B9F4B" w14:textId="671CAE02" w:rsidR="008669E8" w:rsidRDefault="00E91D4A" w:rsidP="00E97079">
      <w:pPr>
        <w:pStyle w:val="Heading4"/>
      </w:pPr>
      <w:r>
        <w:t xml:space="preserve">1] Cross apply Giroux --- </w:t>
      </w:r>
      <w:r w:rsidR="008669E8">
        <w:t>we cannot just abstractly critique, rather we need to integrate out change will social mindset – there is no dismissing the hegominic institutions, we should just work within them. This means the kritik doesn’t</w:t>
      </w:r>
      <w:r w:rsidR="00E97079">
        <w:t xml:space="preserve"> solve. </w:t>
      </w:r>
    </w:p>
    <w:p w14:paraId="3B9F19E3" w14:textId="4470BA0F" w:rsidR="00AF5A0D" w:rsidRDefault="008669E8" w:rsidP="00AF5A0D">
      <w:pPr>
        <w:pStyle w:val="Heading4"/>
      </w:pPr>
      <w:r>
        <w:t xml:space="preserve">2] Alternative is impossible --- individuals will always construct some divisions between them. For example, we separate our house from that of our neighbors --- the vague distinction for what a border is means there is no way we </w:t>
      </w:r>
      <w:r w:rsidR="00E97079">
        <w:t xml:space="preserve">can completely eliminate them. </w:t>
      </w:r>
      <w:r w:rsidR="00AF5A0D">
        <w:t>NEWMAN 06:</w:t>
      </w:r>
    </w:p>
    <w:p w14:paraId="59BB284E" w14:textId="0865CCDC" w:rsidR="00AF5A0D" w:rsidRPr="00AF5A0D" w:rsidRDefault="00AF5A0D" w:rsidP="00AF5A0D">
      <w:pPr>
        <w:rPr>
          <w:sz w:val="16"/>
          <w:szCs w:val="16"/>
        </w:rPr>
      </w:pPr>
      <w:r w:rsidRPr="00AF5A0D">
        <w:rPr>
          <w:sz w:val="16"/>
          <w:szCs w:val="16"/>
        </w:rPr>
        <w:t>[Department of Politics and Government, Ben Gurion University, Beer Sheba, Israel (David, Progress in Human Geography, April, “The lines that continue to separate us: borders in our 'borderless' world,” vol. 30, no. 2, p. 143)</w:t>
      </w:r>
    </w:p>
    <w:p w14:paraId="61B0E12B" w14:textId="46E2F614" w:rsidR="00AF5A0D" w:rsidRPr="00AF5A0D" w:rsidRDefault="00AF5A0D" w:rsidP="00AF5A0D">
      <w:pPr>
        <w:rPr>
          <w:rFonts w:ascii="Georgia" w:eastAsia="Calibri" w:hAnsi="Georgia" w:cs="Times New Roman"/>
          <w:sz w:val="12"/>
          <w:szCs w:val="12"/>
        </w:rPr>
      </w:pPr>
      <w:r w:rsidRPr="00AF5A0D">
        <w:rPr>
          <w:rFonts w:ascii="Georgia" w:eastAsia="Calibri" w:hAnsi="Georgia" w:cs="Times New Roman"/>
          <w:b/>
          <w:szCs w:val="22"/>
          <w:u w:val="single"/>
        </w:rPr>
        <w:t>We live in a world of lines and compartments.</w:t>
      </w:r>
      <w:r w:rsidRPr="00AF5A0D">
        <w:rPr>
          <w:rFonts w:ascii="Georgia" w:eastAsia="Calibri" w:hAnsi="Georgia" w:cs="Times New Roman"/>
          <w:szCs w:val="22"/>
          <w:u w:val="single"/>
        </w:rPr>
        <w:t xml:space="preserve">  </w:t>
      </w:r>
      <w:r w:rsidRPr="00AF5A0D">
        <w:rPr>
          <w:rFonts w:ascii="Georgia" w:eastAsia="Calibri" w:hAnsi="Georgia" w:cs="Times New Roman"/>
          <w:sz w:val="12"/>
          <w:szCs w:val="12"/>
        </w:rPr>
        <w:t>We may not necessarily see the lines, but  they order our daily life practices, strength-ening our belonging to, and identity with,  places and groups, while- at one and the  same time - perpetuating and reperpet-uating notions of difference and othering.</w:t>
      </w:r>
      <w:r w:rsidRPr="00AF5A0D">
        <w:rPr>
          <w:rFonts w:ascii="Georgia" w:eastAsia="Calibri" w:hAnsi="Georgia" w:cs="Times New Roman"/>
          <w:sz w:val="12"/>
          <w:szCs w:val="12"/>
          <w:lang w:bidi="x-none"/>
        </w:rPr>
        <w:t xml:space="preserve"> </w:t>
      </w:r>
      <w:r w:rsidRPr="00AF5A0D">
        <w:rPr>
          <w:rFonts w:ascii="Georgia" w:eastAsia="Calibri" w:hAnsi="Georgia" w:cs="Times New Roman"/>
          <w:sz w:val="12"/>
          <w:szCs w:val="12"/>
        </w:rPr>
        <w:t>For some, the notion of a 'borderless' and 'deterritorialized' world has become a buzz  word for globalization (Kuper, 2004; Caney,  2005), but</w:t>
      </w:r>
      <w:r w:rsidRPr="00AF5A0D">
        <w:rPr>
          <w:rFonts w:ascii="Georgia" w:eastAsia="Calibri" w:hAnsi="Georgia" w:cs="Times New Roman"/>
          <w:szCs w:val="22"/>
        </w:rPr>
        <w:t xml:space="preserve"> </w:t>
      </w:r>
      <w:r w:rsidRPr="00AF5A0D">
        <w:rPr>
          <w:rFonts w:ascii="Georgia" w:eastAsia="Calibri" w:hAnsi="Georgia" w:cs="Times New Roman"/>
          <w:b/>
          <w:szCs w:val="22"/>
          <w:u w:val="single"/>
        </w:rPr>
        <w:t>it is not possible</w:t>
      </w:r>
      <w:r w:rsidRPr="00AF5A0D">
        <w:rPr>
          <w:rFonts w:ascii="Georgia" w:eastAsia="Calibri" w:hAnsi="Georgia" w:cs="Times New Roman"/>
          <w:szCs w:val="22"/>
          <w:u w:val="single"/>
        </w:rPr>
        <w:t xml:space="preserve"> </w:t>
      </w:r>
      <w:r w:rsidRPr="00AF5A0D">
        <w:rPr>
          <w:rFonts w:ascii="Georgia" w:eastAsia="Calibri" w:hAnsi="Georgia" w:cs="Times New Roman"/>
          <w:b/>
          <w:szCs w:val="22"/>
          <w:u w:val="single"/>
        </w:rPr>
        <w:t>to imagine a world  which is borderless or deterritorialized</w:t>
      </w:r>
      <w:r w:rsidRPr="00AF5A0D">
        <w:rPr>
          <w:rFonts w:ascii="Georgia" w:eastAsia="Calibri" w:hAnsi="Georgia" w:cs="Times New Roman"/>
          <w:b/>
          <w:szCs w:val="22"/>
        </w:rPr>
        <w:t xml:space="preserve">. </w:t>
      </w:r>
      <w:r w:rsidRPr="00AF5A0D">
        <w:rPr>
          <w:rFonts w:ascii="Georgia" w:eastAsia="Calibri" w:hAnsi="Georgia" w:cs="Times New Roman"/>
          <w:b/>
          <w:szCs w:val="22"/>
          <w:u w:val="single"/>
        </w:rPr>
        <w:t>Even  the globalization purists would accept that  the basic ordering of society requires cate-gories and compartments, and that borders  create order</w:t>
      </w:r>
      <w:r w:rsidRPr="00AF5A0D">
        <w:rPr>
          <w:rFonts w:ascii="Georgia" w:eastAsia="Calibri" w:hAnsi="Georgia" w:cs="Times New Roman"/>
          <w:szCs w:val="22"/>
        </w:rPr>
        <w:t xml:space="preserve"> </w:t>
      </w:r>
      <w:r w:rsidRPr="00AF5A0D">
        <w:rPr>
          <w:rFonts w:ascii="Georgia" w:eastAsia="Calibri" w:hAnsi="Georgia" w:cs="Times New Roman"/>
          <w:sz w:val="12"/>
          <w:szCs w:val="12"/>
        </w:rPr>
        <w:t xml:space="preserve">(Albert et at, 2001; van Houtum and van Naerssen, 2002). </w:t>
      </w:r>
    </w:p>
    <w:p w14:paraId="44D7BD36" w14:textId="0C073B14" w:rsidR="00E97079" w:rsidRDefault="008669E8" w:rsidP="00AF5A0D">
      <w:pPr>
        <w:pStyle w:val="Heading4"/>
      </w:pPr>
      <w:r>
        <w:t xml:space="preserve">3] Case outweighs --- neoliberal mindsets have infected our institutions, that’s mclaren, </w:t>
      </w:r>
      <w:r w:rsidR="00E97079">
        <w:t xml:space="preserve">this means that any education we get from the Kritik is skewed because we are all mindless consumers --- only the case solves. </w:t>
      </w:r>
    </w:p>
    <w:p w14:paraId="2382A10D" w14:textId="11E79A1E" w:rsidR="00E97079" w:rsidRDefault="00E97079" w:rsidP="00AF5A0D">
      <w:pPr>
        <w:pStyle w:val="Heading4"/>
      </w:pPr>
      <w:r>
        <w:t xml:space="preserve">4] Perm --- do the aff then the alt, solves because we can solve neolib then deconstruct borders --- no urgency to the alt. </w:t>
      </w:r>
    </w:p>
    <w:p w14:paraId="656940CB" w14:textId="77777777" w:rsidR="00E97079" w:rsidRDefault="00E97079" w:rsidP="00E91D4A"/>
    <w:p w14:paraId="4E471032" w14:textId="447DAEFF" w:rsidR="00E91D4A" w:rsidRPr="00644C86" w:rsidRDefault="00E97079" w:rsidP="00E97079">
      <w:pPr>
        <w:rPr>
          <w:rFonts w:ascii="Georgia" w:eastAsia="Calibri" w:hAnsi="Georgia" w:cs="Times New Roman"/>
          <w:b/>
        </w:rPr>
      </w:pPr>
      <w:r w:rsidRPr="00AF5A0D">
        <w:rPr>
          <w:rStyle w:val="Heading4Char"/>
        </w:rPr>
        <w:t xml:space="preserve">5] Perm do both --- </w:t>
      </w:r>
      <w:r w:rsidR="00E91D4A" w:rsidRPr="00AF5A0D">
        <w:rPr>
          <w:rStyle w:val="Heading4Char"/>
        </w:rPr>
        <w:t>borders theory should not be considered in a vacuum without regard for specific policies</w:t>
      </w:r>
      <w:r w:rsidRPr="00AF5A0D">
        <w:rPr>
          <w:rStyle w:val="Heading4Char"/>
        </w:rPr>
        <w:t>. JOHANSON</w:t>
      </w:r>
      <w:r>
        <w:rPr>
          <w:rFonts w:ascii="Georgia" w:eastAsia="Calibri" w:hAnsi="Georgia" w:cs="Times New Roman"/>
          <w:b/>
        </w:rPr>
        <w:t xml:space="preserve"> 04:</w:t>
      </w:r>
    </w:p>
    <w:p w14:paraId="516793B1" w14:textId="06F766A5" w:rsidR="00E91D4A" w:rsidRPr="00E97079" w:rsidRDefault="00E91D4A" w:rsidP="00E91D4A">
      <w:pPr>
        <w:rPr>
          <w:rFonts w:ascii="Georgia" w:eastAsia="Calibri" w:hAnsi="Georgia" w:cs="Times New Roman"/>
          <w:sz w:val="16"/>
        </w:rPr>
      </w:pPr>
      <w:r w:rsidRPr="00644C86">
        <w:rPr>
          <w:rFonts w:ascii="Georgia" w:eastAsia="Calibri" w:hAnsi="Georgia" w:cs="Times New Roman"/>
          <w:sz w:val="16"/>
        </w:rPr>
        <w:t xml:space="preserve"> (Marta C., “SELF DETERMINATION AND BORDERS: The Obligation to Show Consideration for the Int</w:t>
      </w:r>
      <w:r w:rsidR="00E97079">
        <w:rPr>
          <w:rFonts w:ascii="Georgia" w:eastAsia="Calibri" w:hAnsi="Georgia" w:cs="Times New Roman"/>
          <w:sz w:val="16"/>
        </w:rPr>
        <w:t>erests of Others,” pg. 172-173)</w:t>
      </w:r>
    </w:p>
    <w:p w14:paraId="7B1E878D" w14:textId="141A3FB1" w:rsidR="00284E0D" w:rsidRPr="0038413D" w:rsidRDefault="00E91D4A" w:rsidP="0038413D">
      <w:pPr>
        <w:rPr>
          <w:rFonts w:ascii="Georgia" w:eastAsia="Calibri" w:hAnsi="Georgia" w:cs="Times New Roman"/>
          <w:b/>
          <w:sz w:val="16"/>
        </w:rPr>
      </w:pPr>
      <w:r w:rsidRPr="00E97079">
        <w:rPr>
          <w:rFonts w:ascii="Georgia" w:eastAsia="Calibri" w:hAnsi="Georgia" w:cs="Times New Roman"/>
          <w:sz w:val="12"/>
          <w:szCs w:val="12"/>
        </w:rPr>
        <w:t>Choices between principles have been argued above to constitute a problematic response to colliding principles, and the remaining legal options therefore available are harmonisation, reconciliation or 'weighing' of principles against one another in specific contexts. How then is reconciliation, balancing or weighing to be effected? The primary way in which harmonisation or reconciliation possibly could be achieved is by interpretation. It is debatable, however, whether balancing, weighing or harmonising really falls within the scope of interpretation. If interpretation is limited to a dogmatic activity seeking only to clarify the meaning of norms, then application of the rules or principles in a situation where they come into conflict cannot fall within the definition. Balancing goes beyond this, as additional decisions and valuations are required when the issue is not of the priority of a rule over another rule.</w:t>
      </w:r>
      <w:r w:rsidRPr="00E97079">
        <w:rPr>
          <w:rFonts w:ascii="Georgia" w:eastAsia="Calibri" w:hAnsi="Georgia" w:cs="Times New Roman"/>
          <w:sz w:val="16"/>
        </w:rPr>
        <w:t xml:space="preserve"> </w:t>
      </w:r>
      <w:r w:rsidRPr="00E97079">
        <w:rPr>
          <w:rFonts w:ascii="Georgia" w:eastAsia="Calibri" w:hAnsi="Georgia" w:cs="Times New Roman"/>
          <w:b/>
          <w:highlight w:val="yellow"/>
          <w:u w:val="single"/>
        </w:rPr>
        <w:t xml:space="preserve">For interpretation to be useful </w:t>
      </w:r>
      <w:r w:rsidRPr="00E97079">
        <w:rPr>
          <w:rFonts w:ascii="Georgia" w:eastAsia="Calibri" w:hAnsi="Georgia" w:cs="Times New Roman"/>
          <w:b/>
          <w:u w:val="single"/>
        </w:rPr>
        <w:t xml:space="preserve">as a tool in norm conflicts where, for example, </w:t>
      </w:r>
      <w:r w:rsidRPr="00E97079">
        <w:rPr>
          <w:rFonts w:ascii="Georgia" w:eastAsia="Calibri" w:hAnsi="Georgia" w:cs="Times New Roman"/>
          <w:b/>
          <w:highlight w:val="yellow"/>
          <w:u w:val="single"/>
        </w:rPr>
        <w:t>the necessity of limiting the extent of principles seems a distinct possibility</w:t>
      </w:r>
      <w:r w:rsidRPr="00E97079">
        <w:rPr>
          <w:rFonts w:ascii="Georgia" w:eastAsia="Calibri" w:hAnsi="Georgia" w:cs="Times New Roman"/>
          <w:b/>
          <w:u w:val="single"/>
        </w:rPr>
        <w:t xml:space="preserve">, </w:t>
      </w:r>
      <w:r w:rsidRPr="00E97079">
        <w:rPr>
          <w:rFonts w:ascii="Georgia" w:eastAsia="Calibri" w:hAnsi="Georgia" w:cs="Times New Roman"/>
          <w:b/>
          <w:highlight w:val="yellow"/>
          <w:u w:val="single"/>
        </w:rPr>
        <w:t xml:space="preserve">it would have to determine the meaning </w:t>
      </w:r>
      <w:r w:rsidRPr="00E97079">
        <w:rPr>
          <w:rFonts w:ascii="Georgia" w:eastAsia="Calibri" w:hAnsi="Georgia" w:cs="Times New Roman"/>
          <w:b/>
          <w:u w:val="single"/>
        </w:rPr>
        <w:t xml:space="preserve">of </w:t>
      </w:r>
      <w:r w:rsidRPr="00E97079">
        <w:rPr>
          <w:rFonts w:ascii="Georgia" w:eastAsia="Calibri" w:hAnsi="Georgia" w:cs="Times New Roman"/>
          <w:b/>
          <w:highlight w:val="yellow"/>
          <w:u w:val="single"/>
        </w:rPr>
        <w:t>the norms in the context in which they are to be applied</w:t>
      </w:r>
      <w:r w:rsidRPr="00E97079">
        <w:rPr>
          <w:rFonts w:ascii="Georgia" w:eastAsia="Calibri" w:hAnsi="Georgia" w:cs="Times New Roman"/>
          <w:b/>
          <w:u w:val="single"/>
        </w:rPr>
        <w:t xml:space="preserve">. </w:t>
      </w:r>
      <w:r w:rsidRPr="00E97079">
        <w:rPr>
          <w:rFonts w:ascii="Georgia" w:eastAsia="Calibri" w:hAnsi="Georgia" w:cs="Times New Roman"/>
          <w:b/>
          <w:highlight w:val="yellow"/>
          <w:u w:val="single"/>
        </w:rPr>
        <w:t xml:space="preserve">It is </w:t>
      </w:r>
      <w:r w:rsidRPr="00E97079">
        <w:rPr>
          <w:rFonts w:ascii="Georgia" w:eastAsia="Calibri" w:hAnsi="Georgia" w:cs="Times New Roman"/>
          <w:b/>
          <w:u w:val="single"/>
        </w:rPr>
        <w:t xml:space="preserve">clearly </w:t>
      </w:r>
      <w:r w:rsidRPr="00E97079">
        <w:rPr>
          <w:rFonts w:ascii="Georgia" w:eastAsia="Calibri" w:hAnsi="Georgia" w:cs="Times New Roman"/>
          <w:b/>
          <w:highlight w:val="yellow"/>
          <w:u w:val="single"/>
        </w:rPr>
        <w:t xml:space="preserve">impossible to conduct such an interpretation without regard to the situation </w:t>
      </w:r>
      <w:r w:rsidRPr="00E97079">
        <w:rPr>
          <w:rFonts w:ascii="Georgia" w:eastAsia="Calibri" w:hAnsi="Georgia" w:cs="Times New Roman"/>
          <w:b/>
          <w:u w:val="single"/>
        </w:rPr>
        <w:t xml:space="preserve">at hand. </w:t>
      </w:r>
      <w:r w:rsidRPr="00E97079">
        <w:rPr>
          <w:rFonts w:ascii="Georgia" w:eastAsia="Calibri" w:hAnsi="Georgia" w:cs="Times New Roman"/>
          <w:b/>
          <w:highlight w:val="yellow"/>
          <w:u w:val="single"/>
        </w:rPr>
        <w:t xml:space="preserve">The </w:t>
      </w:r>
      <w:r w:rsidRPr="00E97079">
        <w:rPr>
          <w:rFonts w:ascii="Georgia" w:eastAsia="Calibri" w:hAnsi="Georgia" w:cs="Times New Roman"/>
          <w:b/>
          <w:u w:val="single"/>
        </w:rPr>
        <w:t xml:space="preserve">logical </w:t>
      </w:r>
      <w:r w:rsidRPr="00E97079">
        <w:rPr>
          <w:rFonts w:ascii="Georgia" w:eastAsia="Calibri" w:hAnsi="Georgia" w:cs="Times New Roman"/>
          <w:b/>
          <w:highlight w:val="yellow"/>
          <w:u w:val="single"/>
        </w:rPr>
        <w:t>conclusion is that interpretation</w:t>
      </w:r>
      <w:r w:rsidRPr="00E97079">
        <w:rPr>
          <w:rFonts w:ascii="Georgia" w:eastAsia="Calibri" w:hAnsi="Georgia" w:cs="Times New Roman"/>
          <w:sz w:val="16"/>
          <w:highlight w:val="yellow"/>
        </w:rPr>
        <w:t xml:space="preserve"> </w:t>
      </w:r>
      <w:r w:rsidRPr="00E97079">
        <w:rPr>
          <w:rFonts w:ascii="Georgia" w:eastAsia="Calibri" w:hAnsi="Georgia" w:cs="Times New Roman"/>
          <w:sz w:val="12"/>
          <w:szCs w:val="12"/>
        </w:rPr>
        <w:t>of the UN Charter Purposes</w:t>
      </w:r>
      <w:r w:rsidRPr="00E97079">
        <w:rPr>
          <w:rFonts w:ascii="Georgia" w:eastAsia="Calibri" w:hAnsi="Georgia" w:cs="Times New Roman"/>
          <w:sz w:val="12"/>
          <w:szCs w:val="12"/>
          <w:highlight w:val="yellow"/>
        </w:rPr>
        <w:t>,</w:t>
      </w:r>
      <w:r w:rsidRPr="00E97079">
        <w:rPr>
          <w:rFonts w:ascii="Georgia" w:eastAsia="Calibri" w:hAnsi="Georgia" w:cs="Times New Roman"/>
          <w:sz w:val="16"/>
          <w:highlight w:val="yellow"/>
        </w:rPr>
        <w:t xml:space="preserve"> </w:t>
      </w:r>
      <w:r w:rsidRPr="00E97079">
        <w:rPr>
          <w:rFonts w:ascii="Georgia" w:eastAsia="Calibri" w:hAnsi="Georgia" w:cs="Times New Roman"/>
          <w:highlight w:val="yellow"/>
          <w:u w:val="single"/>
        </w:rPr>
        <w:t>a</w:t>
      </w:r>
      <w:r w:rsidRPr="00E97079">
        <w:rPr>
          <w:rFonts w:ascii="Georgia" w:eastAsia="Calibri" w:hAnsi="Georgia" w:cs="Times New Roman"/>
          <w:b/>
          <w:highlight w:val="yellow"/>
          <w:u w:val="single"/>
        </w:rPr>
        <w:t xml:space="preserve">t least in relation to </w:t>
      </w:r>
      <w:r w:rsidRPr="00E97079">
        <w:rPr>
          <w:rFonts w:ascii="Georgia" w:eastAsia="Calibri" w:hAnsi="Georgia" w:cs="Times New Roman"/>
          <w:b/>
          <w:u w:val="single"/>
        </w:rPr>
        <w:t xml:space="preserve">issues of territory and </w:t>
      </w:r>
      <w:r w:rsidRPr="00E97079">
        <w:rPr>
          <w:rFonts w:ascii="Georgia" w:eastAsia="Calibri" w:hAnsi="Georgia" w:cs="Times New Roman"/>
          <w:b/>
          <w:highlight w:val="yellow"/>
          <w:u w:val="single"/>
        </w:rPr>
        <w:t>boundaries, cannot be conducted in a vacuum</w:t>
      </w:r>
      <w:r w:rsidRPr="00E97079">
        <w:rPr>
          <w:rFonts w:ascii="Georgia" w:eastAsia="Calibri" w:hAnsi="Georgia" w:cs="Times New Roman"/>
          <w:b/>
          <w:u w:val="single"/>
        </w:rPr>
        <w:t>.</w:t>
      </w:r>
    </w:p>
    <w:p w14:paraId="7E25D191" w14:textId="77777777" w:rsidR="00D70FDF" w:rsidRDefault="00D70FDF" w:rsidP="00D70FDF"/>
    <w:p w14:paraId="7557EBF4" w14:textId="17F7980F" w:rsidR="0038413D" w:rsidRDefault="0038413D" w:rsidP="0038413D">
      <w:pPr>
        <w:pStyle w:val="Heading3"/>
      </w:pPr>
      <w:r>
        <w:lastRenderedPageBreak/>
        <w:t>Union Cap K:</w:t>
      </w:r>
    </w:p>
    <w:p w14:paraId="351DF9C6" w14:textId="5A03F29A" w:rsidR="0038413D" w:rsidRDefault="0038413D" w:rsidP="0038413D">
      <w:r>
        <w:t xml:space="preserve">1] </w:t>
      </w:r>
    </w:p>
    <w:p w14:paraId="390BE359" w14:textId="77777777" w:rsidR="0038413D" w:rsidRDefault="0038413D" w:rsidP="0038413D"/>
    <w:p w14:paraId="181D9963" w14:textId="1180DEFF" w:rsidR="0038413D" w:rsidRDefault="0038413D" w:rsidP="0038413D">
      <w:pPr>
        <w:pStyle w:val="Heading3"/>
      </w:pPr>
      <w:r>
        <w:lastRenderedPageBreak/>
        <w:t>Developing Countries K:</w:t>
      </w:r>
    </w:p>
    <w:p w14:paraId="73C63A26" w14:textId="39FBF208" w:rsidR="0038413D" w:rsidRPr="0038413D" w:rsidRDefault="0038413D" w:rsidP="0038413D">
      <w:r>
        <w:t>1] Does not tangibly increase actual cap</w:t>
      </w:r>
    </w:p>
    <w:p w14:paraId="0E12DF44" w14:textId="71642447" w:rsidR="003F154A" w:rsidRPr="00BB3B3A" w:rsidRDefault="008A172A" w:rsidP="003F154A">
      <w:pPr>
        <w:pStyle w:val="Heading2"/>
      </w:pPr>
      <w:r w:rsidRPr="00BB3B3A">
        <w:lastRenderedPageBreak/>
        <w:t>Disad:</w:t>
      </w:r>
    </w:p>
    <w:p w14:paraId="29D0AD6F" w14:textId="480AB43F" w:rsidR="008A172A" w:rsidRDefault="008A172A" w:rsidP="004530F0">
      <w:pPr>
        <w:pStyle w:val="Heading3"/>
      </w:pPr>
      <w:r w:rsidRPr="00BB3B3A">
        <w:lastRenderedPageBreak/>
        <w:t>Coal:</w:t>
      </w:r>
    </w:p>
    <w:p w14:paraId="5E31FF94" w14:textId="518A9E1B" w:rsidR="00E91D4A" w:rsidRPr="00E91D4A" w:rsidRDefault="00E91D4A" w:rsidP="00E91D4A">
      <w:pPr>
        <w:pStyle w:val="Heading4"/>
      </w:pPr>
      <w:r>
        <w:t xml:space="preserve">Evaluate the impacts of the DA through the lense of the aff framework --- if the 1NC did not articulate a reason why the aff perpetuates cap because of the DA then it is </w:t>
      </w:r>
      <w:r w:rsidRPr="00BB3B3A">
        <w:rPr>
          <w:u w:val="single"/>
        </w:rPr>
        <w:t>not offense</w:t>
      </w:r>
      <w:r>
        <w:t xml:space="preserve">.  </w:t>
      </w:r>
    </w:p>
    <w:p w14:paraId="62CB06AA" w14:textId="057F3E39" w:rsidR="00BB3B3A" w:rsidRPr="00BB3B3A" w:rsidRDefault="00BB3B3A" w:rsidP="00BB3B3A">
      <w:pPr>
        <w:pStyle w:val="Heading4"/>
      </w:pPr>
      <w:r>
        <w:t xml:space="preserve">1] </w:t>
      </w:r>
      <w:r w:rsidRPr="00BB3B3A">
        <w:t xml:space="preserve">Uniqueness overwhelms the link --- coal’s dead and there’s no coming back ALPHA 12: </w:t>
      </w:r>
    </w:p>
    <w:p w14:paraId="21CB90E2" w14:textId="77777777" w:rsidR="00BB3B3A" w:rsidRPr="00BB3B3A" w:rsidRDefault="00BB3B3A" w:rsidP="00BB3B3A">
      <w:pPr>
        <w:rPr>
          <w:rFonts w:ascii="Georgia" w:hAnsi="Georgia"/>
          <w:sz w:val="16"/>
          <w:szCs w:val="16"/>
        </w:rPr>
      </w:pPr>
      <w:r w:rsidRPr="00BB3B3A">
        <w:rPr>
          <w:rFonts w:ascii="Georgia" w:hAnsi="Georgia"/>
          <w:sz w:val="16"/>
          <w:szCs w:val="16"/>
        </w:rPr>
        <w:t>Seeking Alpha, 7-13-2012, “Coal Is Dead; Long Live Natural Gas,” http://seekingalpha.com/article/719541-coal-is-dead-long-live-natural-gas</w:t>
      </w:r>
    </w:p>
    <w:p w14:paraId="198201E0" w14:textId="77777777" w:rsidR="00BB3B3A" w:rsidRPr="00BB3B3A" w:rsidRDefault="00BB3B3A" w:rsidP="00BB3B3A">
      <w:pPr>
        <w:rPr>
          <w:rFonts w:ascii="Georgia" w:hAnsi="Georgia"/>
          <w:b/>
          <w:u w:val="single"/>
        </w:rPr>
      </w:pPr>
      <w:r w:rsidRPr="00BB3B3A">
        <w:rPr>
          <w:rFonts w:ascii="Georgia" w:hAnsi="Georgia"/>
          <w:sz w:val="12"/>
        </w:rPr>
        <w:t xml:space="preserve">When reality turned out to be different from expectations, </w:t>
      </w:r>
      <w:r w:rsidRPr="00BB3B3A">
        <w:rPr>
          <w:rFonts w:ascii="Georgia" w:hAnsi="Georgia"/>
          <w:b/>
          <w:highlight w:val="yellow"/>
          <w:u w:val="single"/>
        </w:rPr>
        <w:t xml:space="preserve">coal price collapsed with natural gas flooding </w:t>
      </w:r>
      <w:r w:rsidRPr="00BB3B3A">
        <w:rPr>
          <w:rFonts w:ascii="Georgia" w:hAnsi="Georgia"/>
          <w:b/>
          <w:u w:val="single"/>
        </w:rPr>
        <w:t xml:space="preserve">the electricity generating market. </w:t>
      </w:r>
      <w:r w:rsidRPr="00BB3B3A">
        <w:rPr>
          <w:rFonts w:ascii="Georgia" w:hAnsi="Georgia"/>
          <w:b/>
          <w:highlight w:val="yellow"/>
          <w:u w:val="single"/>
        </w:rPr>
        <w:t>Since natural gas is more efficient</w:t>
      </w:r>
      <w:r w:rsidRPr="00BB3B3A">
        <w:rPr>
          <w:rFonts w:ascii="Georgia" w:hAnsi="Georgia"/>
          <w:b/>
          <w:u w:val="single"/>
        </w:rPr>
        <w:t>, cleaner, and now inexpensive,</w:t>
      </w:r>
      <w:r w:rsidRPr="00BB3B3A">
        <w:rPr>
          <w:rStyle w:val="StyleBoldUnderline"/>
          <w:rFonts w:ascii="Georgia" w:hAnsi="Georgia"/>
        </w:rPr>
        <w:t xml:space="preserve"> </w:t>
      </w:r>
      <w:r w:rsidRPr="00BB3B3A">
        <w:rPr>
          <w:rFonts w:ascii="Georgia" w:hAnsi="Georgia"/>
          <w:sz w:val="12"/>
        </w:rPr>
        <w:t>the</w:t>
      </w:r>
      <w:r w:rsidRPr="00BB3B3A">
        <w:rPr>
          <w:rFonts w:ascii="Georgia" w:hAnsi="Georgia"/>
          <w:b/>
          <w:u w:val="single"/>
        </w:rPr>
        <w:t xml:space="preserve"> </w:t>
      </w:r>
      <w:r w:rsidRPr="00BB3B3A">
        <w:rPr>
          <w:rFonts w:ascii="Georgia" w:hAnsi="Georgia"/>
          <w:b/>
          <w:highlight w:val="yellow"/>
          <w:u w:val="single"/>
        </w:rPr>
        <w:t xml:space="preserve">coal </w:t>
      </w:r>
      <w:r w:rsidRPr="00BB3B3A">
        <w:rPr>
          <w:rFonts w:ascii="Georgia" w:hAnsi="Georgia"/>
          <w:sz w:val="12"/>
        </w:rPr>
        <w:t xml:space="preserve">industry as a </w:t>
      </w:r>
      <w:r w:rsidRPr="00BB3B3A">
        <w:rPr>
          <w:rFonts w:ascii="Georgia" w:hAnsi="Georgia"/>
          <w:b/>
          <w:highlight w:val="yellow"/>
          <w:u w:val="single"/>
        </w:rPr>
        <w:t xml:space="preserve">whole faces </w:t>
      </w:r>
      <w:r w:rsidRPr="00BB3B3A">
        <w:rPr>
          <w:rStyle w:val="Emphasis"/>
          <w:rFonts w:ascii="Georgia" w:hAnsi="Georgia"/>
          <w:highlight w:val="yellow"/>
        </w:rPr>
        <w:t>major trouble</w:t>
      </w:r>
      <w:r w:rsidRPr="00BB3B3A">
        <w:rPr>
          <w:rFonts w:ascii="Georgia" w:hAnsi="Georgia"/>
          <w:b/>
          <w:u w:val="single"/>
        </w:rPr>
        <w:t>. Power generation from natural gas has matched coal for the first time. This major trend appears unstoppable.</w:t>
      </w:r>
      <w:r w:rsidRPr="00BB3B3A">
        <w:rPr>
          <w:rFonts w:ascii="Georgia" w:hAnsi="Georgia"/>
          <w:sz w:val="12"/>
        </w:rPr>
        <w:t xml:space="preserve"> And</w:t>
      </w:r>
      <w:r w:rsidRPr="00BB3B3A">
        <w:rPr>
          <w:rFonts w:ascii="Georgia" w:hAnsi="Georgia"/>
          <w:b/>
          <w:u w:val="single"/>
        </w:rPr>
        <w:t xml:space="preserve"> the worst may be yet to come. </w:t>
      </w:r>
      <w:r w:rsidRPr="00BB3B3A">
        <w:rPr>
          <w:rFonts w:ascii="Georgia" w:hAnsi="Georgia"/>
          <w:b/>
          <w:highlight w:val="yellow"/>
          <w:u w:val="single"/>
        </w:rPr>
        <w:t>All coal miners will have to downsize</w:t>
      </w:r>
      <w:r w:rsidRPr="00BB3B3A">
        <w:rPr>
          <w:rFonts w:ascii="Georgia" w:hAnsi="Georgia"/>
          <w:b/>
          <w:u w:val="single"/>
        </w:rPr>
        <w:t>, and more will go bust.</w:t>
      </w:r>
      <w:r w:rsidRPr="00BB3B3A">
        <w:rPr>
          <w:rFonts w:ascii="Georgia" w:hAnsi="Georgia"/>
          <w:sz w:val="12"/>
        </w:rPr>
        <w:t xml:space="preserve"> Within the United States, coal </w:t>
      </w:r>
      <w:r w:rsidRPr="00BB3B3A">
        <w:rPr>
          <w:rFonts w:ascii="Georgia" w:hAnsi="Georgia"/>
          <w:b/>
          <w:u w:val="single"/>
        </w:rPr>
        <w:t xml:space="preserve">consumption has dropped sharply </w:t>
      </w:r>
      <w:r w:rsidRPr="00BB3B3A">
        <w:rPr>
          <w:rFonts w:ascii="Georgia" w:hAnsi="Georgia"/>
          <w:sz w:val="12"/>
        </w:rPr>
        <w:t xml:space="preserve">during recent years as natural gas gradually becomes cheap and abundant, replacing thermal coal in power plants. The following chart shows this trend vividly. Click to enlarge In the meantime, U.S. coal stocks have been rising as supply constantly outruns demand, which almost inevitably leads to lower prices. </w:t>
      </w:r>
      <w:r w:rsidRPr="00BB3B3A">
        <w:rPr>
          <w:rFonts w:ascii="Georgia" w:hAnsi="Georgia"/>
          <w:b/>
          <w:highlight w:val="yellow"/>
          <w:u w:val="single"/>
        </w:rPr>
        <w:t xml:space="preserve">Given coal miners' </w:t>
      </w:r>
      <w:r w:rsidRPr="00BB3B3A">
        <w:rPr>
          <w:rFonts w:ascii="Georgia" w:hAnsi="Georgia"/>
          <w:b/>
          <w:u w:val="single"/>
        </w:rPr>
        <w:t>razor-</w:t>
      </w:r>
      <w:r w:rsidRPr="00BB3B3A">
        <w:rPr>
          <w:rFonts w:ascii="Georgia" w:hAnsi="Georgia"/>
          <w:b/>
          <w:highlight w:val="yellow"/>
          <w:u w:val="single"/>
        </w:rPr>
        <w:t xml:space="preserve">thin profit margin </w:t>
      </w:r>
      <w:r w:rsidRPr="00BB3B3A">
        <w:rPr>
          <w:rFonts w:ascii="Georgia" w:hAnsi="Georgia"/>
          <w:b/>
          <w:u w:val="single"/>
        </w:rPr>
        <w:t xml:space="preserve">in general, </w:t>
      </w:r>
      <w:r w:rsidRPr="00BB3B3A">
        <w:rPr>
          <w:rFonts w:ascii="Georgia" w:hAnsi="Georgia"/>
          <w:b/>
          <w:highlight w:val="yellow"/>
          <w:u w:val="single"/>
        </w:rPr>
        <w:t xml:space="preserve">a small coal price movement </w:t>
      </w:r>
      <w:r w:rsidRPr="00BB3B3A">
        <w:rPr>
          <w:rFonts w:ascii="Georgia" w:hAnsi="Georgia"/>
          <w:b/>
          <w:u w:val="single"/>
        </w:rPr>
        <w:t xml:space="preserve">often </w:t>
      </w:r>
      <w:r w:rsidRPr="00BB3B3A">
        <w:rPr>
          <w:rFonts w:ascii="Georgia" w:hAnsi="Georgia"/>
          <w:b/>
          <w:highlight w:val="yellow"/>
          <w:u w:val="single"/>
        </w:rPr>
        <w:t>translates into huge stock price swings</w:t>
      </w:r>
      <w:r w:rsidRPr="00BB3B3A">
        <w:rPr>
          <w:rFonts w:ascii="Georgia" w:hAnsi="Georgia"/>
          <w:b/>
          <w:u w:val="single"/>
        </w:rPr>
        <w:t xml:space="preserve">. </w:t>
      </w:r>
      <w:r w:rsidRPr="00BB3B3A">
        <w:rPr>
          <w:rFonts w:ascii="Georgia" w:hAnsi="Georgia"/>
          <w:sz w:val="12"/>
        </w:rPr>
        <w:t>And finally, as coal production piles up, the export of coal has been rising sharply (in the following chart). The sharp rise in exports is a consequence of price collapse—it becomes so cheap that it's a better deal for other continents to ship coal across the ocean, still cheaper than digging in their own backyards. Coal mining is a dirty business, polluting self while serving cheap coal to other countries perhaps wouldn't serve the industry well politically</w:t>
      </w:r>
      <w:r w:rsidRPr="00BB3B3A">
        <w:rPr>
          <w:rFonts w:ascii="Georgia" w:hAnsi="Georgia"/>
          <w:b/>
          <w:u w:val="single"/>
        </w:rPr>
        <w:t xml:space="preserve">. Given such overwhelming trends, </w:t>
      </w:r>
      <w:r w:rsidRPr="00BB3B3A">
        <w:rPr>
          <w:rFonts w:ascii="Georgia" w:hAnsi="Georgia"/>
          <w:b/>
          <w:highlight w:val="yellow"/>
          <w:u w:val="single"/>
        </w:rPr>
        <w:t xml:space="preserve">one has to be very suspicious of the sustainability of this industry </w:t>
      </w:r>
      <w:r w:rsidRPr="00BB3B3A">
        <w:rPr>
          <w:rFonts w:ascii="Georgia" w:hAnsi="Georgia"/>
          <w:b/>
          <w:u w:val="single"/>
        </w:rPr>
        <w:t xml:space="preserve">for years to come. </w:t>
      </w:r>
      <w:r w:rsidRPr="00BB3B3A">
        <w:rPr>
          <w:rFonts w:ascii="Georgia" w:hAnsi="Georgia"/>
          <w:sz w:val="12"/>
        </w:rPr>
        <w:t xml:space="preserve">One possible policy change that might help coal mining is that the environmentalists and the EPA manage to stop hydraulic fracturing of natural gas, which will curb natural gas supply and make dirtier coal a viable option again—a bit ironic, isn't it? The one that might do better than the others is Walter Energy, Inc. (WLT), which has a focus on metallurgical coal for the steel industry, and is not so much dependent on thermal coal (for burning). So what about natural gas? Would major natural gas businesses such as Chesapeake Energy Corporation (CHK) become the new king? Not necessarily. With abundant reserve and a relatively cheap way of exploration, competition will be fierce. Big players like Exxon Mobile still have an edge in financial resources. At the end of the day, companies like Chesapeake are not necessarily winners even if natural gas becomes mainstream. Overall, </w:t>
      </w:r>
      <w:r w:rsidRPr="00BB3B3A">
        <w:rPr>
          <w:rFonts w:ascii="Georgia" w:hAnsi="Georgia"/>
          <w:b/>
          <w:highlight w:val="yellow"/>
          <w:u w:val="single"/>
        </w:rPr>
        <w:t xml:space="preserve">investors </w:t>
      </w:r>
      <w:r w:rsidRPr="00BB3B3A">
        <w:rPr>
          <w:rStyle w:val="Emphasis"/>
          <w:rFonts w:ascii="Georgia" w:hAnsi="Georgia"/>
          <w:highlight w:val="yellow"/>
        </w:rPr>
        <w:t>shall not count</w:t>
      </w:r>
      <w:r w:rsidRPr="00BB3B3A">
        <w:rPr>
          <w:rFonts w:ascii="Georgia" w:hAnsi="Georgia"/>
          <w:b/>
          <w:highlight w:val="yellow"/>
          <w:u w:val="single"/>
        </w:rPr>
        <w:t xml:space="preserve"> </w:t>
      </w:r>
      <w:r w:rsidRPr="00BB3B3A">
        <w:rPr>
          <w:rStyle w:val="Emphasis"/>
          <w:rFonts w:ascii="Georgia" w:hAnsi="Georgia"/>
          <w:highlight w:val="yellow"/>
        </w:rPr>
        <w:t>on a turnaround</w:t>
      </w:r>
      <w:r w:rsidRPr="00BB3B3A">
        <w:rPr>
          <w:rFonts w:ascii="Georgia" w:hAnsi="Georgia"/>
          <w:b/>
          <w:highlight w:val="yellow"/>
          <w:u w:val="single"/>
        </w:rPr>
        <w:t xml:space="preserve"> of the coal industry </w:t>
      </w:r>
      <w:r w:rsidRPr="00BB3B3A">
        <w:rPr>
          <w:rFonts w:ascii="Georgia" w:hAnsi="Georgia"/>
          <w:b/>
          <w:u w:val="single"/>
        </w:rPr>
        <w:t>like what happened during the last roller coaster cycle of coal prices.</w:t>
      </w:r>
    </w:p>
    <w:p w14:paraId="2B8EA4B3" w14:textId="7D82D5F0" w:rsidR="00BB3B3A" w:rsidRPr="00BB3B3A" w:rsidRDefault="00BB3B3A" w:rsidP="00BB3B3A">
      <w:pPr>
        <w:pStyle w:val="Heading4"/>
      </w:pPr>
      <w:r>
        <w:t xml:space="preserve">2] </w:t>
      </w:r>
      <w:r w:rsidRPr="00BB3B3A">
        <w:t>Empirics --- natural gas market has killed coal. No way to trigger the impact SILVERSTEIN:</w:t>
      </w:r>
    </w:p>
    <w:p w14:paraId="1A5134F5" w14:textId="77777777" w:rsidR="00BB3B3A" w:rsidRPr="00BB3B3A" w:rsidRDefault="00BB3B3A" w:rsidP="00BB3B3A">
      <w:pPr>
        <w:rPr>
          <w:rFonts w:ascii="Georgia" w:hAnsi="Georgia"/>
          <w:sz w:val="16"/>
          <w:szCs w:val="16"/>
        </w:rPr>
      </w:pPr>
      <w:r w:rsidRPr="00BB3B3A">
        <w:rPr>
          <w:rFonts w:ascii="Georgia" w:hAnsi="Georgia"/>
          <w:sz w:val="16"/>
          <w:szCs w:val="16"/>
        </w:rPr>
        <w:t>Ken Silverstein, Energy Central Editor for Forbes, 5-23-2012, “Natural Gas Smothering 'Clean Coal' and Carbon Capture,” Forbes, www.forbes.com/sites/kensilverstein/2012/05/23/natural-gas-smothering-clean-coal-and-carbon-capture/</w:t>
      </w:r>
    </w:p>
    <w:p w14:paraId="38694AE2" w14:textId="77777777" w:rsidR="00BB3B3A" w:rsidRPr="00BB3B3A" w:rsidRDefault="00BB3B3A" w:rsidP="00BB3B3A">
      <w:pPr>
        <w:rPr>
          <w:rFonts w:ascii="Georgia" w:hAnsi="Georgia"/>
          <w:b/>
          <w:u w:val="single"/>
        </w:rPr>
      </w:pPr>
      <w:r w:rsidRPr="00BB3B3A">
        <w:rPr>
          <w:rFonts w:ascii="Georgia" w:hAnsi="Georgia"/>
          <w:sz w:val="12"/>
        </w:rPr>
        <w:t xml:space="preserve">The energy business is supposed to move at a snail’s pace. And while no one had heard of shale gas 10 years ago, it is now the hot topic. At the same time, </w:t>
      </w:r>
      <w:r w:rsidRPr="00BB3B3A">
        <w:rPr>
          <w:rFonts w:ascii="Georgia" w:hAnsi="Georgia"/>
          <w:b/>
          <w:highlight w:val="yellow"/>
          <w:u w:val="single"/>
        </w:rPr>
        <w:t xml:space="preserve">the price </w:t>
      </w:r>
      <w:r w:rsidRPr="00BB3B3A">
        <w:rPr>
          <w:rFonts w:ascii="Georgia" w:hAnsi="Georgia"/>
          <w:b/>
          <w:u w:val="single"/>
        </w:rPr>
        <w:t xml:space="preserve">of </w:t>
      </w:r>
      <w:r w:rsidRPr="00BB3B3A">
        <w:rPr>
          <w:rFonts w:ascii="Georgia" w:hAnsi="Georgia"/>
          <w:sz w:val="12"/>
        </w:rPr>
        <w:t xml:space="preserve">such unconventional </w:t>
      </w:r>
      <w:r w:rsidRPr="00BB3B3A">
        <w:rPr>
          <w:rFonts w:ascii="Georgia" w:hAnsi="Georgia"/>
          <w:b/>
          <w:highlight w:val="yellow"/>
          <w:u w:val="single"/>
        </w:rPr>
        <w:t>natural gas has declined precipitously</w:t>
      </w:r>
      <w:r w:rsidRPr="00BB3B3A">
        <w:rPr>
          <w:rFonts w:ascii="Georgia" w:hAnsi="Georgia"/>
          <w:b/>
          <w:u w:val="single"/>
        </w:rPr>
        <w:t xml:space="preserve">, </w:t>
      </w:r>
      <w:r w:rsidRPr="00BB3B3A">
        <w:rPr>
          <w:rFonts w:ascii="Georgia" w:hAnsi="Georgia"/>
          <w:b/>
          <w:highlight w:val="yellow"/>
          <w:u w:val="single"/>
        </w:rPr>
        <w:t>making it a</w:t>
      </w:r>
      <w:r w:rsidRPr="00BB3B3A">
        <w:rPr>
          <w:rFonts w:ascii="Georgia" w:hAnsi="Georgia"/>
          <w:sz w:val="12"/>
        </w:rPr>
        <w:t xml:space="preserve">n economic </w:t>
      </w:r>
      <w:r w:rsidRPr="00BB3B3A">
        <w:rPr>
          <w:rFonts w:ascii="Georgia" w:hAnsi="Georgia"/>
          <w:b/>
          <w:highlight w:val="yellow"/>
          <w:u w:val="single"/>
        </w:rPr>
        <w:t>bargain compared to coal</w:t>
      </w:r>
      <w:r w:rsidRPr="00BB3B3A">
        <w:rPr>
          <w:rFonts w:ascii="Georgia" w:hAnsi="Georgia"/>
          <w:b/>
          <w:u w:val="single"/>
        </w:rPr>
        <w:t>.</w:t>
      </w:r>
      <w:r w:rsidRPr="00BB3B3A">
        <w:rPr>
          <w:rFonts w:ascii="Georgia" w:hAnsi="Georgia"/>
          <w:sz w:val="12"/>
        </w:rPr>
        <w:t xml:space="preserve"> Meantime, </w:t>
      </w:r>
      <w:r w:rsidRPr="00BB3B3A">
        <w:rPr>
          <w:rFonts w:ascii="Georgia" w:hAnsi="Georgia"/>
          <w:b/>
          <w:u w:val="single"/>
        </w:rPr>
        <w:t xml:space="preserve">the </w:t>
      </w:r>
      <w:r w:rsidRPr="00BB3B3A">
        <w:rPr>
          <w:rFonts w:ascii="Georgia" w:hAnsi="Georgia"/>
          <w:b/>
          <w:highlight w:val="yellow"/>
          <w:u w:val="single"/>
        </w:rPr>
        <w:t xml:space="preserve">coal </w:t>
      </w:r>
      <w:r w:rsidRPr="00BB3B3A">
        <w:rPr>
          <w:rFonts w:ascii="Georgia" w:hAnsi="Georgia"/>
          <w:b/>
          <w:u w:val="single"/>
        </w:rPr>
        <w:t>s</w:t>
      </w:r>
      <w:r w:rsidRPr="00BB3B3A">
        <w:rPr>
          <w:rFonts w:ascii="Georgia" w:hAnsi="Georgia"/>
          <w:sz w:val="12"/>
        </w:rPr>
        <w:t xml:space="preserve">ector </w:t>
      </w:r>
      <w:r w:rsidRPr="00BB3B3A">
        <w:rPr>
          <w:rFonts w:ascii="Georgia" w:hAnsi="Georgia"/>
          <w:b/>
          <w:highlight w:val="yellow"/>
          <w:u w:val="single"/>
        </w:rPr>
        <w:t>has been given a number of</w:t>
      </w:r>
      <w:r w:rsidRPr="00BB3B3A">
        <w:rPr>
          <w:rFonts w:ascii="Georgia" w:hAnsi="Georgia"/>
          <w:b/>
          <w:u w:val="single"/>
        </w:rPr>
        <w:t xml:space="preserve"> one-two </w:t>
      </w:r>
      <w:r w:rsidRPr="00BB3B3A">
        <w:rPr>
          <w:rFonts w:ascii="Georgia" w:hAnsi="Georgia"/>
          <w:b/>
          <w:highlight w:val="yellow"/>
          <w:u w:val="single"/>
        </w:rPr>
        <w:t xml:space="preserve">punches </w:t>
      </w:r>
      <w:r w:rsidRPr="00BB3B3A">
        <w:rPr>
          <w:rFonts w:ascii="Georgia" w:hAnsi="Georgia"/>
          <w:b/>
          <w:u w:val="single"/>
        </w:rPr>
        <w:t xml:space="preserve">by </w:t>
      </w:r>
      <w:r w:rsidRPr="00BB3B3A">
        <w:rPr>
          <w:rFonts w:ascii="Georgia" w:hAnsi="Georgia"/>
          <w:sz w:val="12"/>
        </w:rPr>
        <w:t>environmental</w:t>
      </w:r>
      <w:r w:rsidRPr="00BB3B3A">
        <w:rPr>
          <w:rFonts w:ascii="Georgia" w:hAnsi="Georgia"/>
          <w:b/>
          <w:u w:val="single"/>
        </w:rPr>
        <w:t xml:space="preserve"> regulators </w:t>
      </w:r>
      <w:r w:rsidRPr="00BB3B3A">
        <w:rPr>
          <w:rFonts w:ascii="Georgia" w:hAnsi="Georgia"/>
          <w:sz w:val="12"/>
        </w:rPr>
        <w:t>with the most recent coming in March that nullified any future plants that can’t sequester carbon. “Regulation is certainly a key,” says Nick Akins, chief executive of American Electric Power, during an EnergyBiz appearance. “It must be consistent and coherent. But decisions are being made and the regulations could change overnight.” As for AEP, it has chosen to hold off on building a pilot plant that would use carbon capture and sequestration technology. It estimated the cost to be $664 million, roughly half of which was to be paid by the U.S. Department of Energy. It cited the prevailing political landscape, noting that it would be unable to recover its expenses from ratepayers. “We can’t forget about the customers who are paying the bills and who would authorize this recovery,” says Akins. “There was not any enabling legislation requiring this to be done. We are already dealing with environmental costs and it is very difficult for state utility commissions and customers to pay the additional costs over and above basic infrastructure needs.” In 2009, the Energy Department awarded AEP $334 million through the Clean Coal Power Initiative to help pay for installation of a commercial-scale carbon capture and sequestration system at AEP’s Mountaineer coal-fueled power plant in New Haven, WV. The system was designed to capture at least 90 percent of the carbon dioxide from 235 megawatts of the plant’s 1,300 megawatts of capacity. The captured carbon, approximately 1.5 million metric tons per year, would have been treated and compressed, then injected into suitable geologic formations for permanent storage approximately 1.5 miles below the surface</w:t>
      </w:r>
      <w:r w:rsidRPr="00BB3B3A">
        <w:rPr>
          <w:rFonts w:ascii="Georgia" w:hAnsi="Georgia"/>
          <w:b/>
          <w:u w:val="single"/>
        </w:rPr>
        <w:t xml:space="preserve">. </w:t>
      </w:r>
      <w:r w:rsidRPr="00BB3B3A">
        <w:rPr>
          <w:rFonts w:ascii="Georgia" w:hAnsi="Georgia"/>
          <w:b/>
          <w:highlight w:val="yellow"/>
          <w:u w:val="single"/>
        </w:rPr>
        <w:t>AEP is not the only one having “clean coal” troubles</w:t>
      </w:r>
      <w:r w:rsidRPr="00BB3B3A">
        <w:rPr>
          <w:rFonts w:ascii="Georgia" w:hAnsi="Georgia"/>
          <w:b/>
          <w:u w:val="single"/>
        </w:rPr>
        <w:t>. S</w:t>
      </w:r>
      <w:r w:rsidRPr="00BB3B3A">
        <w:rPr>
          <w:rFonts w:ascii="Georgia" w:hAnsi="Georgia"/>
          <w:sz w:val="12"/>
        </w:rPr>
        <w:t xml:space="preserve">o is Tenaska Energy, which had been pushing hard for a coal gasification facility that scrubs coal of most of its impurities before turning it into a gas and creating electricity. Exelon Corp., however, is opposed, emphasizing that it would be cheaper and easier to just burn the natural gas, noting that Illinois taxpayers would have to pay $3.5 billion for this deal. Tenaska, on the other hand, has been trying to get the state legislature there to view the project as a 40-year endeavor. It is adding that Exelon has a vested interest in stopping the construction: Capacity from the coal gasification unit would be bid into the system, making Exelon’s energy offerings less valuable. Now, though, Tenaska may relent and build a traditional natural gas plant. But it is saying that the same facility could be later modified to gasify coal. “It makes absolutely no sense to take coal and make synthetic natural gas out of it,” says Paul Grimmer, chief executive of Eltron Research in Boulder, Colo., in a talk with this reporter. “The processes are too expensive. But if you see a huge run-up in natural gas, it may then make sense.” Duke Energy, however, will be firing up a 618 megawatt coal gasification plant in Indiana this fall. It’s a $3 billion public-private partnership that has gotten a pummeling from its opponents who have said that the price tag just keeps rising. But Duke-Indiana President Doug Esamann told this reporter that the facility will be the state’s most reliable and most cost effective electric generator. It will also have the potential to capture and bury carbon releases. Meanwhile, Southern Company also has a $3 billion coal gasification effort in Mississippi. Then there’s FutureGen. It’s a $1.1 billion project that is expected to be 200 megawatts — one that will retrofit an oil-fueled unit in Meredosia, Illinois. “Gasification has been </w:t>
      </w:r>
      <w:r w:rsidRPr="00BB3B3A">
        <w:rPr>
          <w:rFonts w:ascii="Georgia" w:hAnsi="Georgia"/>
          <w:sz w:val="12"/>
        </w:rPr>
        <w:lastRenderedPageBreak/>
        <w:t xml:space="preserve">around for some time,” says John Mead, director of the Coal Extraction and Utilization Research Center at Southern Illinois University Carbondale, in an earlier talk. “But incremental improvements” in current coal generation technologies are becoming increasingly beneficial. The Obama administration wants to not just advance coal gasification but also carbon sequestration. To that end, it is providing funds to get 5 to 10 such projects underway. That’s possible within 15 years, says the Government Accountability Office. But technical obstacles still persist that would increase the cost of electricity to consumers by at least 30 percent and potentially as much as 80 percent. That’s a tough pill to swallow. But President </w:t>
      </w:r>
      <w:r w:rsidRPr="00BB3B3A">
        <w:rPr>
          <w:rFonts w:ascii="Georgia" w:hAnsi="Georgia"/>
          <w:b/>
          <w:highlight w:val="yellow"/>
          <w:u w:val="single"/>
        </w:rPr>
        <w:t>Obama is trying to throw coal-based utilities a life-saving rope</w:t>
      </w:r>
      <w:r w:rsidRPr="00BB3B3A">
        <w:rPr>
          <w:rFonts w:ascii="Georgia" w:hAnsi="Georgia"/>
          <w:b/>
          <w:u w:val="single"/>
        </w:rPr>
        <w:t xml:space="preserve">, </w:t>
      </w:r>
      <w:r w:rsidRPr="00BB3B3A">
        <w:rPr>
          <w:rFonts w:ascii="Georgia" w:hAnsi="Georgia"/>
          <w:b/>
          <w:highlight w:val="yellow"/>
          <w:u w:val="single"/>
        </w:rPr>
        <w:t>saying t</w:t>
      </w:r>
      <w:r w:rsidRPr="00BB3B3A">
        <w:rPr>
          <w:rFonts w:ascii="Georgia" w:hAnsi="Georgia"/>
          <w:b/>
          <w:u w:val="single"/>
        </w:rPr>
        <w:t xml:space="preserve">hat the </w:t>
      </w:r>
      <w:r w:rsidRPr="00BB3B3A">
        <w:rPr>
          <w:rFonts w:ascii="Georgia" w:hAnsi="Georgia"/>
          <w:b/>
          <w:highlight w:val="yellow"/>
          <w:u w:val="single"/>
        </w:rPr>
        <w:t>gov</w:t>
      </w:r>
      <w:r w:rsidRPr="00BB3B3A">
        <w:rPr>
          <w:rFonts w:ascii="Georgia" w:hAnsi="Georgia"/>
          <w:b/>
          <w:u w:val="single"/>
        </w:rPr>
        <w:t xml:space="preserve">ernment </w:t>
      </w:r>
      <w:r w:rsidRPr="00BB3B3A">
        <w:rPr>
          <w:rFonts w:ascii="Georgia" w:hAnsi="Georgia"/>
          <w:b/>
          <w:highlight w:val="yellow"/>
          <w:u w:val="single"/>
        </w:rPr>
        <w:t xml:space="preserve">will assist with </w:t>
      </w:r>
      <w:r w:rsidRPr="00BB3B3A">
        <w:rPr>
          <w:rFonts w:ascii="Georgia" w:hAnsi="Georgia"/>
          <w:b/>
          <w:u w:val="single"/>
        </w:rPr>
        <w:t>t</w:t>
      </w:r>
      <w:r w:rsidRPr="00BB3B3A">
        <w:rPr>
          <w:rFonts w:ascii="Georgia" w:hAnsi="Georgia"/>
          <w:sz w:val="12"/>
        </w:rPr>
        <w:t xml:space="preserve">he financing of progressive, </w:t>
      </w:r>
      <w:r w:rsidRPr="00BB3B3A">
        <w:rPr>
          <w:rFonts w:ascii="Georgia" w:hAnsi="Georgia"/>
          <w:b/>
          <w:highlight w:val="yellow"/>
          <w:u w:val="single"/>
        </w:rPr>
        <w:t>new tech</w:t>
      </w:r>
      <w:r w:rsidRPr="00BB3B3A">
        <w:rPr>
          <w:rFonts w:ascii="Georgia" w:hAnsi="Georgia"/>
          <w:b/>
          <w:u w:val="single"/>
        </w:rPr>
        <w:t xml:space="preserve">nologies. Some </w:t>
      </w:r>
      <w:r w:rsidRPr="00BB3B3A">
        <w:rPr>
          <w:rFonts w:ascii="Georgia" w:hAnsi="Georgia"/>
          <w:b/>
          <w:highlight w:val="yellow"/>
          <w:u w:val="single"/>
        </w:rPr>
        <w:t>power companies are getting cold feet</w:t>
      </w:r>
      <w:r w:rsidRPr="00BB3B3A">
        <w:rPr>
          <w:rFonts w:ascii="Georgia" w:hAnsi="Georgia"/>
          <w:b/>
          <w:u w:val="single"/>
        </w:rPr>
        <w:t xml:space="preserve">, </w:t>
      </w:r>
      <w:r w:rsidRPr="00BB3B3A">
        <w:rPr>
          <w:rFonts w:ascii="Georgia" w:hAnsi="Georgia"/>
          <w:sz w:val="12"/>
        </w:rPr>
        <w:t xml:space="preserve">however, </w:t>
      </w:r>
      <w:r w:rsidRPr="00BB3B3A">
        <w:rPr>
          <w:rFonts w:ascii="Georgia" w:hAnsi="Georgia"/>
          <w:b/>
          <w:highlight w:val="yellow"/>
          <w:u w:val="single"/>
        </w:rPr>
        <w:t>as natural gas is providing them with an</w:t>
      </w:r>
      <w:r w:rsidRPr="00BB3B3A">
        <w:rPr>
          <w:rFonts w:ascii="Georgia" w:hAnsi="Georgia"/>
          <w:b/>
          <w:u w:val="single"/>
        </w:rPr>
        <w:t xml:space="preserve"> acceptable </w:t>
      </w:r>
      <w:r w:rsidRPr="00BB3B3A">
        <w:rPr>
          <w:rFonts w:ascii="Georgia" w:hAnsi="Georgia"/>
          <w:b/>
          <w:highlight w:val="yellow"/>
          <w:u w:val="single"/>
        </w:rPr>
        <w:t>escape route</w:t>
      </w:r>
      <w:r w:rsidRPr="00BB3B3A">
        <w:rPr>
          <w:rFonts w:ascii="Georgia" w:hAnsi="Georgia"/>
          <w:b/>
          <w:u w:val="single"/>
        </w:rPr>
        <w:t>.</w:t>
      </w:r>
    </w:p>
    <w:p w14:paraId="3A6A9C90" w14:textId="531270D3" w:rsidR="00BB3B3A" w:rsidRPr="00BB3B3A" w:rsidRDefault="00BB3B3A" w:rsidP="00BB3B3A">
      <w:pPr>
        <w:pStyle w:val="Heading4"/>
      </w:pPr>
      <w:r>
        <w:t xml:space="preserve">3] </w:t>
      </w:r>
      <w:r w:rsidRPr="00BB3B3A">
        <w:t>Anti-Nuclear efforts have spurred transition to renewables empirically confirmed. RANKIN:</w:t>
      </w:r>
    </w:p>
    <w:p w14:paraId="27051FB3" w14:textId="77777777" w:rsidR="00BB3B3A" w:rsidRPr="00BB3B3A" w:rsidRDefault="00BB3B3A" w:rsidP="00BB3B3A">
      <w:pPr>
        <w:rPr>
          <w:rFonts w:ascii="Georgia" w:hAnsi="Georgia"/>
          <w:sz w:val="16"/>
          <w:szCs w:val="16"/>
        </w:rPr>
      </w:pPr>
      <w:r w:rsidRPr="00BB3B3A">
        <w:rPr>
          <w:rFonts w:ascii="Georgia" w:hAnsi="Georgia"/>
          <w:sz w:val="16"/>
          <w:szCs w:val="16"/>
        </w:rPr>
        <w:t>Rankin 15’- Jennifer, “Germany's planned nuclear switch-off drives energy innovation”, Journalist, https://www.theguardian.com/environment/2015/nov/02/germanys-planned-nuclear-switch-off-drives-energy-innovation-</w:t>
      </w:r>
    </w:p>
    <w:p w14:paraId="36749C33" w14:textId="134D4616" w:rsidR="00BB3B3A" w:rsidRPr="00BB3B3A" w:rsidRDefault="0023139A" w:rsidP="00BB3B3A">
      <w:pPr>
        <w:rPr>
          <w:rFonts w:ascii="Georgia" w:hAnsi="Georgia"/>
          <w:b/>
          <w:u w:val="single"/>
        </w:rPr>
      </w:pPr>
      <w:hyperlink r:id="rId7" w:history="1">
        <w:r w:rsidR="00BB3B3A" w:rsidRPr="00BB3B3A">
          <w:rPr>
            <w:rStyle w:val="Hyperlink"/>
            <w:rFonts w:ascii="Georgia" w:hAnsi="Georgia"/>
            <w:sz w:val="12"/>
            <w:szCs w:val="12"/>
          </w:rPr>
          <w:t>Hinkley Point</w:t>
        </w:r>
      </w:hyperlink>
      <w:r w:rsidR="00BB3B3A" w:rsidRPr="00BB3B3A">
        <w:rPr>
          <w:rFonts w:ascii="Georgia" w:hAnsi="Georgia"/>
          <w:sz w:val="12"/>
          <w:szCs w:val="12"/>
        </w:rPr>
        <w:t xml:space="preserve"> will be the first nuclear power plant to be built in Europe since the meltdown of</w:t>
      </w:r>
      <w:r w:rsidR="00BB3B3A" w:rsidRPr="00BB3B3A">
        <w:rPr>
          <w:rFonts w:ascii="Georgia" w:hAnsi="Georgia"/>
          <w:sz w:val="16"/>
          <w:szCs w:val="16"/>
        </w:rPr>
        <w:t xml:space="preserve"> </w:t>
      </w:r>
      <w:hyperlink r:id="rId8" w:history="1">
        <w:r w:rsidR="00BB3B3A" w:rsidRPr="00BB3B3A">
          <w:rPr>
            <w:rStyle w:val="Hyperlink"/>
            <w:rFonts w:ascii="Georgia" w:hAnsi="Georgia"/>
            <w:sz w:val="16"/>
            <w:szCs w:val="16"/>
          </w:rPr>
          <w:t>Japan’s Fukushima reactor in 2011.</w:t>
        </w:r>
      </w:hyperlink>
      <w:r w:rsidR="00BB3B3A" w:rsidRPr="00BB3B3A">
        <w:rPr>
          <w:rFonts w:ascii="Georgia" w:hAnsi="Georgia"/>
          <w:sz w:val="16"/>
          <w:szCs w:val="16"/>
        </w:rPr>
        <w:t xml:space="preserve"> But</w:t>
      </w:r>
      <w:r w:rsidR="00BB3B3A" w:rsidRPr="00BB3B3A">
        <w:rPr>
          <w:rFonts w:ascii="Georgia" w:hAnsi="Georgia"/>
          <w:b/>
          <w:u w:val="single"/>
        </w:rPr>
        <w:t xml:space="preserve"> </w:t>
      </w:r>
      <w:r w:rsidR="00BB3B3A" w:rsidRPr="00BB3B3A">
        <w:rPr>
          <w:rFonts w:ascii="Georgia" w:hAnsi="Georgia"/>
          <w:b/>
          <w:highlight w:val="yellow"/>
          <w:u w:val="single"/>
        </w:rPr>
        <w:t xml:space="preserve">while the British </w:t>
      </w:r>
      <w:r w:rsidR="00BB3B3A" w:rsidRPr="00BB3B3A">
        <w:rPr>
          <w:rFonts w:ascii="Georgia" w:hAnsi="Georgia"/>
          <w:b/>
          <w:u w:val="single"/>
        </w:rPr>
        <w:t xml:space="preserve">government </w:t>
      </w:r>
      <w:r w:rsidR="00BB3B3A" w:rsidRPr="00BB3B3A">
        <w:rPr>
          <w:rFonts w:ascii="Georgia" w:hAnsi="Georgia"/>
          <w:b/>
          <w:highlight w:val="yellow"/>
          <w:u w:val="single"/>
        </w:rPr>
        <w:t>see</w:t>
      </w:r>
      <w:r w:rsidR="00BB3B3A" w:rsidRPr="00BB3B3A">
        <w:rPr>
          <w:rFonts w:ascii="Georgia" w:hAnsi="Georgia"/>
          <w:b/>
          <w:u w:val="single"/>
        </w:rPr>
        <w:t xml:space="preserve">s </w:t>
      </w:r>
      <w:r w:rsidR="00BB3B3A" w:rsidRPr="00BB3B3A">
        <w:rPr>
          <w:rFonts w:ascii="Georgia" w:hAnsi="Georgia"/>
          <w:b/>
          <w:highlight w:val="yellow"/>
          <w:u w:val="single"/>
        </w:rPr>
        <w:t xml:space="preserve">nuclear energy as a safe </w:t>
      </w:r>
      <w:r w:rsidR="00BB3B3A" w:rsidRPr="00BB3B3A">
        <w:rPr>
          <w:rFonts w:ascii="Georgia" w:hAnsi="Georgia"/>
          <w:b/>
          <w:u w:val="single"/>
        </w:rPr>
        <w:t xml:space="preserve">and reliable source of power, </w:t>
      </w:r>
      <w:r w:rsidR="00BB3B3A" w:rsidRPr="00BB3B3A">
        <w:rPr>
          <w:rFonts w:ascii="Georgia" w:hAnsi="Georgia"/>
          <w:b/>
          <w:highlight w:val="yellow"/>
          <w:u w:val="single"/>
        </w:rPr>
        <w:t>Germany is going in a different direction</w:t>
      </w:r>
      <w:r w:rsidR="00BB3B3A" w:rsidRPr="00BB3B3A">
        <w:rPr>
          <w:rFonts w:ascii="Georgia" w:hAnsi="Georgia"/>
          <w:b/>
          <w:u w:val="single"/>
        </w:rPr>
        <w:t xml:space="preserve">. </w:t>
      </w:r>
      <w:r w:rsidR="00BB3B3A" w:rsidRPr="00BB3B3A">
        <w:rPr>
          <w:rFonts w:ascii="Georgia" w:hAnsi="Georgia"/>
          <w:b/>
          <w:highlight w:val="yellow"/>
          <w:u w:val="single"/>
        </w:rPr>
        <w:t>As a result of the Fukushima</w:t>
      </w:r>
      <w:r w:rsidR="00BB3B3A" w:rsidRPr="00BB3B3A">
        <w:rPr>
          <w:rFonts w:ascii="Georgia" w:hAnsi="Georgia"/>
          <w:b/>
          <w:u w:val="single"/>
        </w:rPr>
        <w:t xml:space="preserve">, </w:t>
      </w:r>
      <w:r w:rsidR="00BB3B3A" w:rsidRPr="00BB3B3A">
        <w:rPr>
          <w:rFonts w:ascii="Georgia" w:hAnsi="Georgia"/>
          <w:b/>
          <w:highlight w:val="yellow"/>
          <w:u w:val="single"/>
        </w:rPr>
        <w:t xml:space="preserve">Chancellor </w:t>
      </w:r>
      <w:r w:rsidR="00BB3B3A" w:rsidRPr="00BB3B3A">
        <w:rPr>
          <w:rFonts w:ascii="Georgia" w:hAnsi="Georgia"/>
          <w:b/>
          <w:u w:val="single"/>
        </w:rPr>
        <w:t xml:space="preserve">Angela Merkel </w:t>
      </w:r>
      <w:r w:rsidR="00BB3B3A" w:rsidRPr="00BB3B3A">
        <w:rPr>
          <w:rFonts w:ascii="Georgia" w:hAnsi="Georgia"/>
          <w:b/>
          <w:highlight w:val="yellow"/>
          <w:u w:val="single"/>
        </w:rPr>
        <w:t xml:space="preserve">pledged to switch off </w:t>
      </w:r>
      <w:r w:rsidR="00BB3B3A" w:rsidRPr="00BB3B3A">
        <w:rPr>
          <w:rFonts w:ascii="Georgia" w:hAnsi="Georgia"/>
          <w:b/>
          <w:u w:val="single"/>
        </w:rPr>
        <w:t xml:space="preserve">all </w:t>
      </w:r>
      <w:r w:rsidR="00BB3B3A" w:rsidRPr="00BB3B3A">
        <w:rPr>
          <w:rFonts w:ascii="Georgia" w:hAnsi="Georgia"/>
          <w:b/>
          <w:highlight w:val="yellow"/>
          <w:u w:val="single"/>
        </w:rPr>
        <w:t xml:space="preserve">nuclear power by 2022 </w:t>
      </w:r>
      <w:r w:rsidR="00BB3B3A" w:rsidRPr="00BB3B3A">
        <w:rPr>
          <w:rFonts w:ascii="Georgia" w:hAnsi="Georgia"/>
          <w:b/>
          <w:u w:val="single"/>
        </w:rPr>
        <w:t xml:space="preserve">and fill the gap with renewables </w:t>
      </w:r>
      <w:r w:rsidR="00BB3B3A" w:rsidRPr="00BB3B3A">
        <w:rPr>
          <w:rFonts w:ascii="Georgia" w:hAnsi="Georgia"/>
        </w:rPr>
        <w:t xml:space="preserve">– </w:t>
      </w:r>
      <w:r w:rsidR="00BB3B3A" w:rsidRPr="00BB3B3A">
        <w:rPr>
          <w:rFonts w:ascii="Georgia" w:hAnsi="Georgia"/>
          <w:sz w:val="16"/>
          <w:szCs w:val="16"/>
        </w:rPr>
        <w:t xml:space="preserve">a </w:t>
      </w:r>
      <w:r w:rsidR="00BB3B3A" w:rsidRPr="00BB3B3A">
        <w:rPr>
          <w:rFonts w:ascii="Georgia" w:hAnsi="Georgia"/>
          <w:sz w:val="12"/>
          <w:szCs w:val="12"/>
        </w:rPr>
        <w:t>process known as the</w:t>
      </w:r>
      <w:hyperlink r:id="rId9" w:history="1">
        <w:r w:rsidR="00BB3B3A" w:rsidRPr="00BB3B3A">
          <w:rPr>
            <w:rStyle w:val="Hyperlink"/>
            <w:rFonts w:ascii="Georgia" w:hAnsi="Georgia"/>
            <w:sz w:val="12"/>
            <w:szCs w:val="12"/>
          </w:rPr>
          <w:t>energiewende (energy transition)</w:t>
        </w:r>
      </w:hyperlink>
      <w:r w:rsidR="00BB3B3A" w:rsidRPr="00BB3B3A">
        <w:rPr>
          <w:rFonts w:ascii="Georgia" w:hAnsi="Georgia"/>
          <w:sz w:val="12"/>
          <w:szCs w:val="12"/>
        </w:rPr>
        <w:t>.</w:t>
      </w:r>
      <w:r w:rsidR="00BB3B3A" w:rsidRPr="00BB3B3A">
        <w:rPr>
          <w:rFonts w:ascii="Georgia" w:hAnsi="Georgia"/>
        </w:rPr>
        <w:t xml:space="preserve"> </w:t>
      </w:r>
      <w:r w:rsidR="00BB3B3A" w:rsidRPr="00BB3B3A">
        <w:rPr>
          <w:rStyle w:val="Emphasis"/>
          <w:rFonts w:ascii="Georgia" w:hAnsi="Georgia"/>
          <w:highlight w:val="yellow"/>
        </w:rPr>
        <w:t>Germany’s push for renewables grew out of the anti-nuclear protests</w:t>
      </w:r>
      <w:r w:rsidR="00BB3B3A" w:rsidRPr="00BB3B3A">
        <w:rPr>
          <w:rFonts w:ascii="Georgia" w:hAnsi="Georgia"/>
          <w:b/>
          <w:highlight w:val="yellow"/>
          <w:u w:val="single"/>
        </w:rPr>
        <w:t xml:space="preserve"> </w:t>
      </w:r>
      <w:r w:rsidR="00BB3B3A" w:rsidRPr="00BB3B3A">
        <w:rPr>
          <w:rFonts w:ascii="Georgia" w:hAnsi="Georgia"/>
          <w:b/>
          <w:u w:val="single"/>
        </w:rPr>
        <w:t>of the 1980s and currently more than a quarter (26%) of its electricity comes from wind, solar and other renewable sources, such as biomass,</w:t>
      </w:r>
      <w:hyperlink r:id="rId10" w:history="1">
        <w:r w:rsidR="00BB3B3A" w:rsidRPr="00BB3B3A">
          <w:rPr>
            <w:rFonts w:ascii="Georgia" w:hAnsi="Georgia"/>
            <w:b/>
            <w:highlight w:val="yellow"/>
            <w:u w:val="single"/>
          </w:rPr>
          <w:t xml:space="preserve"> although 44% is from coal</w:t>
        </w:r>
      </w:hyperlink>
      <w:r w:rsidR="00BB3B3A" w:rsidRPr="00BB3B3A">
        <w:rPr>
          <w:rFonts w:ascii="Georgia" w:hAnsi="Georgia"/>
          <w:b/>
          <w:highlight w:val="yellow"/>
          <w:u w:val="single"/>
        </w:rPr>
        <w:t>.</w:t>
      </w:r>
      <w:r w:rsidR="00BB3B3A" w:rsidRPr="00BB3B3A">
        <w:rPr>
          <w:rFonts w:ascii="Georgia" w:hAnsi="Georgia"/>
          <w:b/>
          <w:u w:val="single"/>
        </w:rPr>
        <w:t xml:space="preserve"> </w:t>
      </w:r>
      <w:r w:rsidR="00BB3B3A" w:rsidRPr="00BB3B3A">
        <w:rPr>
          <w:rFonts w:ascii="Georgia" w:hAnsi="Georgia"/>
          <w:b/>
          <w:highlight w:val="yellow"/>
          <w:u w:val="single"/>
        </w:rPr>
        <w:t>The country’s government wants to increase the share of renewables in electricity to 40% to 45</w:t>
      </w:r>
      <w:r w:rsidR="00BB3B3A" w:rsidRPr="00BB3B3A">
        <w:rPr>
          <w:rFonts w:ascii="Georgia" w:hAnsi="Georgia"/>
          <w:b/>
          <w:u w:val="single"/>
        </w:rPr>
        <w:t>% by 2025.</w:t>
      </w:r>
    </w:p>
    <w:p w14:paraId="459A35B1" w14:textId="05242043" w:rsidR="008A172A" w:rsidRDefault="008A172A" w:rsidP="004530F0">
      <w:pPr>
        <w:pStyle w:val="Heading3"/>
      </w:pPr>
      <w:r w:rsidRPr="00BB3B3A">
        <w:lastRenderedPageBreak/>
        <w:t>Warming:</w:t>
      </w:r>
    </w:p>
    <w:p w14:paraId="25221B87" w14:textId="12F8DA6E" w:rsidR="00677580" w:rsidRPr="00677580" w:rsidRDefault="00677580" w:rsidP="00677580">
      <w:pPr>
        <w:pStyle w:val="Heading4"/>
      </w:pPr>
      <w:r>
        <w:t xml:space="preserve">Evaluate the impacts of the DA through the lense of the aff framework --- if the 1NC did not articulate a reason why the aff perpetuates cap because of the DA then it is </w:t>
      </w:r>
      <w:r w:rsidRPr="00BB3B3A">
        <w:rPr>
          <w:u w:val="single"/>
        </w:rPr>
        <w:t>not offense</w:t>
      </w:r>
      <w:r>
        <w:t xml:space="preserve">.  </w:t>
      </w:r>
    </w:p>
    <w:p w14:paraId="28F9A028" w14:textId="2FC69A13" w:rsidR="00AF5A0D" w:rsidRPr="00926BA2" w:rsidRDefault="00AF5A0D" w:rsidP="00AF5A0D">
      <w:pPr>
        <w:pStyle w:val="Heading4"/>
      </w:pPr>
      <w:r>
        <w:t xml:space="preserve">1] </w:t>
      </w:r>
      <w:r w:rsidRPr="00926BA2">
        <w:t xml:space="preserve">Global cooling coming – 11 years of research. </w:t>
      </w:r>
      <w:r w:rsidRPr="00926BA2">
        <w:rPr>
          <w:sz w:val="24"/>
        </w:rPr>
        <w:t xml:space="preserve">GWPF 9/8: </w:t>
      </w:r>
    </w:p>
    <w:p w14:paraId="0B81D947" w14:textId="77777777" w:rsidR="00AF5A0D" w:rsidRPr="00926BA2" w:rsidRDefault="00AF5A0D" w:rsidP="00AF5A0D">
      <w:pPr>
        <w:rPr>
          <w:rFonts w:ascii="Georgia" w:hAnsi="Georgia"/>
          <w:sz w:val="16"/>
          <w:szCs w:val="16"/>
        </w:rPr>
      </w:pPr>
      <w:r w:rsidRPr="00926BA2">
        <w:rPr>
          <w:rFonts w:ascii="Georgia" w:hAnsi="Georgia"/>
          <w:sz w:val="16"/>
          <w:szCs w:val="16"/>
        </w:rPr>
        <w:t>[Global Warming Policy Forum. “NEW SOLAR RESEARCH RAISES CLIMATE QUESTIONS, TRIGGERS ATTACKS.” September 8, 2016. http://www.thegwpf.com/new-solar-research-raises-climate-questions-triggers-attacks/]</w:t>
      </w:r>
    </w:p>
    <w:p w14:paraId="42DCBADE" w14:textId="38FA09D7" w:rsidR="00AF5A0D" w:rsidRPr="00AF5A0D" w:rsidRDefault="00AF5A0D" w:rsidP="00AF5A0D">
      <w:pPr>
        <w:rPr>
          <w:rFonts w:ascii="Georgia" w:hAnsi="Georgia"/>
          <w:sz w:val="12"/>
          <w:szCs w:val="22"/>
        </w:rPr>
      </w:pPr>
      <w:r w:rsidRPr="00926BA2">
        <w:rPr>
          <w:rFonts w:ascii="Georgia" w:hAnsi="Georgia"/>
          <w:sz w:val="12"/>
          <w:szCs w:val="22"/>
        </w:rPr>
        <w:t xml:space="preserve">To most of us the sun seems unchanging. But if you observe its surface, it is seething with vast explosions and ejections. This activity has its origin in intense magnetic fields generated by swirling currents in the sun’s outer layer – scientists call it </w:t>
      </w:r>
      <w:r w:rsidRPr="00926BA2">
        <w:rPr>
          <w:rFonts w:ascii="Georgia" w:hAnsi="Georgia"/>
          <w:b/>
          <w:szCs w:val="22"/>
          <w:highlight w:val="yellow"/>
          <w:u w:val="single"/>
        </w:rPr>
        <w:t>the solar dynamo</w:t>
      </w:r>
      <w:r w:rsidRPr="00926BA2">
        <w:rPr>
          <w:rFonts w:ascii="Georgia" w:hAnsi="Georgia"/>
          <w:sz w:val="12"/>
          <w:szCs w:val="22"/>
        </w:rPr>
        <w:t xml:space="preserve">. It </w:t>
      </w:r>
      <w:r w:rsidRPr="00926BA2">
        <w:rPr>
          <w:rFonts w:ascii="Georgia" w:hAnsi="Georgia"/>
          <w:b/>
          <w:szCs w:val="22"/>
          <w:highlight w:val="yellow"/>
          <w:u w:val="single"/>
        </w:rPr>
        <w:t>produces</w:t>
      </w:r>
      <w:r w:rsidRPr="00926BA2">
        <w:rPr>
          <w:rFonts w:ascii="Georgia" w:hAnsi="Georgia"/>
          <w:b/>
          <w:szCs w:val="22"/>
          <w:u w:val="single"/>
        </w:rPr>
        <w:t xml:space="preserve"> the </w:t>
      </w:r>
      <w:r w:rsidRPr="00926BA2">
        <w:rPr>
          <w:rFonts w:ascii="Georgia" w:hAnsi="Georgia"/>
          <w:b/>
          <w:szCs w:val="22"/>
          <w:highlight w:val="yellow"/>
          <w:u w:val="single"/>
        </w:rPr>
        <w:t>well-known 11-year solar cycle</w:t>
      </w:r>
      <w:r w:rsidRPr="00926BA2">
        <w:rPr>
          <w:rFonts w:ascii="Georgia" w:hAnsi="Georgia"/>
          <w:sz w:val="12"/>
          <w:szCs w:val="22"/>
        </w:rPr>
        <w:t xml:space="preserve"> which can be seen as sunspots come and go on the sun’s surface. </w:t>
      </w:r>
      <w:r w:rsidRPr="00926BA2">
        <w:rPr>
          <w:rFonts w:ascii="Georgia" w:hAnsi="Georgia"/>
          <w:b/>
          <w:szCs w:val="22"/>
          <w:u w:val="single"/>
        </w:rPr>
        <w:t>But models of the solar dynamo have only been partially successful</w:t>
      </w:r>
      <w:r w:rsidRPr="00926BA2">
        <w:rPr>
          <w:rFonts w:ascii="Georgia" w:hAnsi="Georgia"/>
          <w:sz w:val="12"/>
          <w:szCs w:val="22"/>
        </w:rPr>
        <w:t xml:space="preserve"> in predicting the solar cycle – and that might be</w:t>
      </w:r>
      <w:r w:rsidRPr="00926BA2">
        <w:rPr>
          <w:rFonts w:ascii="Georgia" w:hAnsi="Georgia"/>
          <w:b/>
          <w:szCs w:val="22"/>
          <w:u w:val="single"/>
        </w:rPr>
        <w:t xml:space="preserve"> because a vital component is missing</w:t>
      </w:r>
      <w:r w:rsidRPr="00926BA2">
        <w:rPr>
          <w:rFonts w:ascii="Georgia" w:hAnsi="Georgia"/>
          <w:sz w:val="12"/>
          <w:szCs w:val="22"/>
        </w:rPr>
        <w:t xml:space="preserve">. After studying full-disc images of the sun’s magnetic field, </w:t>
      </w:r>
      <w:r w:rsidRPr="00926BA2">
        <w:rPr>
          <w:rFonts w:ascii="Georgia" w:hAnsi="Georgia"/>
          <w:b/>
          <w:szCs w:val="22"/>
          <w:u w:val="single"/>
        </w:rPr>
        <w:t>Professor</w:t>
      </w:r>
      <w:r w:rsidRPr="00926BA2">
        <w:rPr>
          <w:rFonts w:ascii="Georgia" w:hAnsi="Georgia"/>
          <w:sz w:val="12"/>
          <w:szCs w:val="22"/>
        </w:rPr>
        <w:t xml:space="preserve"> Valentina </w:t>
      </w:r>
      <w:r w:rsidRPr="00926BA2">
        <w:rPr>
          <w:rFonts w:ascii="Georgia" w:hAnsi="Georgia"/>
          <w:b/>
          <w:szCs w:val="22"/>
          <w:u w:val="single"/>
        </w:rPr>
        <w:t>Zharkova</w:t>
      </w:r>
      <w:r w:rsidRPr="00926BA2">
        <w:rPr>
          <w:rFonts w:ascii="Georgia" w:hAnsi="Georgia"/>
          <w:sz w:val="12"/>
          <w:szCs w:val="22"/>
        </w:rPr>
        <w:t xml:space="preserve"> of Northumbria University and colleagues, </w:t>
      </w:r>
      <w:r w:rsidRPr="00926BA2">
        <w:rPr>
          <w:rFonts w:ascii="Georgia" w:hAnsi="Georgia"/>
          <w:b/>
          <w:szCs w:val="22"/>
          <w:u w:val="single"/>
        </w:rPr>
        <w:t xml:space="preserve">discovered that </w:t>
      </w:r>
      <w:r w:rsidRPr="00926BA2">
        <w:rPr>
          <w:rFonts w:ascii="Georgia" w:hAnsi="Georgia"/>
          <w:b/>
          <w:szCs w:val="22"/>
          <w:highlight w:val="yellow"/>
          <w:u w:val="single"/>
        </w:rPr>
        <w:t>the sun’s dynamo is</w:t>
      </w:r>
      <w:r w:rsidRPr="00926BA2">
        <w:rPr>
          <w:rFonts w:ascii="Georgia" w:hAnsi="Georgia"/>
          <w:b/>
          <w:szCs w:val="22"/>
          <w:u w:val="single"/>
        </w:rPr>
        <w:t xml:space="preserve"> actually </w:t>
      </w:r>
      <w:r w:rsidRPr="00926BA2">
        <w:rPr>
          <w:rFonts w:ascii="Georgia" w:hAnsi="Georgia"/>
          <w:b/>
          <w:szCs w:val="22"/>
          <w:highlight w:val="yellow"/>
          <w:u w:val="single"/>
        </w:rPr>
        <w:t>made of two components</w:t>
      </w:r>
      <w:r w:rsidRPr="00926BA2">
        <w:rPr>
          <w:rFonts w:ascii="Georgia" w:hAnsi="Georgia"/>
          <w:sz w:val="12"/>
          <w:szCs w:val="22"/>
        </w:rPr>
        <w:t xml:space="preserve"> – coming from different depths inside the sun.</w:t>
      </w:r>
      <w:r w:rsidRPr="00926BA2">
        <w:rPr>
          <w:rFonts w:ascii="Georgia" w:hAnsi="Georgia"/>
          <w:b/>
          <w:szCs w:val="22"/>
          <w:u w:val="single"/>
        </w:rPr>
        <w:t>The interaction between these two magnetic waves either amplifies solar activity or damps it down.</w:t>
      </w:r>
      <w:r w:rsidRPr="00926BA2">
        <w:rPr>
          <w:rFonts w:ascii="Georgia" w:hAnsi="Georgia"/>
          <w:sz w:val="12"/>
          <w:szCs w:val="22"/>
        </w:rPr>
        <w:t xml:space="preserve"> Professor </w:t>
      </w:r>
      <w:r w:rsidRPr="00926BA2">
        <w:rPr>
          <w:rFonts w:ascii="Georgia" w:hAnsi="Georgia"/>
          <w:b/>
          <w:szCs w:val="22"/>
          <w:u w:val="single"/>
        </w:rPr>
        <w:t xml:space="preserve">Zharkova’s observations suggest </w:t>
      </w:r>
      <w:r w:rsidRPr="00926BA2">
        <w:rPr>
          <w:rFonts w:ascii="Georgia" w:hAnsi="Georgia"/>
          <w:b/>
          <w:szCs w:val="22"/>
          <w:highlight w:val="yellow"/>
          <w:u w:val="single"/>
        </w:rPr>
        <w:t>we are due for a prolonged period of low solar activity</w:t>
      </w:r>
      <w:r w:rsidRPr="00926BA2">
        <w:rPr>
          <w:rFonts w:ascii="Georgia" w:hAnsi="Georgia"/>
          <w:b/>
          <w:szCs w:val="22"/>
          <w:u w:val="single"/>
        </w:rPr>
        <w:t>.</w:t>
      </w:r>
      <w:r w:rsidRPr="00926BA2">
        <w:rPr>
          <w:rFonts w:ascii="Georgia" w:hAnsi="Georgia"/>
          <w:sz w:val="12"/>
          <w:szCs w:val="22"/>
        </w:rPr>
        <w:t xml:space="preserve"> Professor Valentina Zharkova: We will see it from 2020 to 2053, when the three next cycles will be very reduced magnetic field of the sun. Basically what happens is these two waves, they separate into the opposite hemispheres and they will not be interacting with each other, which means that resulting magnetic field will drop dramatically nearly to zero. And this will be a similar conditions like in Maunder Minimum. What will happen to the Earth remains to be seen and predicted because nobody has developed any program or any models of terrestrial response – they are based on this period when the sun has maximum activity — when the sun has these nice fluctuations, and its magnetic field [is] very strong. But we’re approaching to the stage when the magnetic field of the sun is going to be very, very small. She suggests it could be </w:t>
      </w:r>
      <w:r w:rsidRPr="00926BA2">
        <w:rPr>
          <w:rFonts w:ascii="Georgia" w:hAnsi="Georgia"/>
          <w:b/>
          <w:szCs w:val="22"/>
          <w:u w:val="single"/>
        </w:rPr>
        <w:t xml:space="preserve">a repeat of </w:t>
      </w:r>
      <w:r w:rsidRPr="00926BA2">
        <w:rPr>
          <w:rFonts w:ascii="Georgia" w:hAnsi="Georgia"/>
          <w:b/>
          <w:szCs w:val="22"/>
          <w:highlight w:val="yellow"/>
          <w:u w:val="single"/>
        </w:rPr>
        <w:t>the</w:t>
      </w:r>
      <w:r w:rsidRPr="00926BA2">
        <w:rPr>
          <w:rFonts w:ascii="Georgia" w:hAnsi="Georgia"/>
          <w:b/>
          <w:szCs w:val="22"/>
          <w:u w:val="single"/>
        </w:rPr>
        <w:t xml:space="preserve"> so-called </w:t>
      </w:r>
      <w:r w:rsidRPr="00926BA2">
        <w:rPr>
          <w:rFonts w:ascii="Georgia" w:hAnsi="Georgia"/>
          <w:b/>
          <w:szCs w:val="22"/>
          <w:highlight w:val="yellow"/>
          <w:u w:val="single"/>
        </w:rPr>
        <w:t>Maunder Minimum</w:t>
      </w:r>
      <w:r w:rsidRPr="00926BA2">
        <w:rPr>
          <w:rFonts w:ascii="Georgia" w:hAnsi="Georgia"/>
          <w:sz w:val="12"/>
          <w:szCs w:val="22"/>
        </w:rPr>
        <w:t xml:space="preserve"> – a period in the 17th century with little solar activity </w:t>
      </w:r>
      <w:r w:rsidRPr="00926BA2">
        <w:rPr>
          <w:rFonts w:ascii="Georgia" w:hAnsi="Georgia"/>
          <w:b/>
          <w:szCs w:val="22"/>
          <w:u w:val="single"/>
        </w:rPr>
        <w:t xml:space="preserve">that </w:t>
      </w:r>
      <w:r w:rsidRPr="00926BA2">
        <w:rPr>
          <w:rFonts w:ascii="Georgia" w:hAnsi="Georgia"/>
          <w:b/>
          <w:szCs w:val="22"/>
          <w:highlight w:val="yellow"/>
          <w:u w:val="single"/>
        </w:rPr>
        <w:t>may have influenced a cooling on Earth</w:t>
      </w:r>
      <w:r w:rsidRPr="00926BA2">
        <w:rPr>
          <w:rFonts w:ascii="Georgia" w:hAnsi="Georgia"/>
          <w:sz w:val="12"/>
          <w:szCs w:val="22"/>
        </w:rPr>
        <w:t xml:space="preserve">. Whatever we do to the planet, if everything is done only by the sun, then the temperature should drop similar like it was in the Maunder Minimum. At least in the Northern hemisphere, where this temperature is well protocoled and written. We didn’t have many measurements in the Southern hemisphere, we don’t know what will happen with that, but in the Northern hemisphere, we know it’s very well protocoled. </w:t>
      </w:r>
      <w:r w:rsidRPr="00926BA2">
        <w:rPr>
          <w:rFonts w:ascii="Georgia" w:hAnsi="Georgia"/>
          <w:b/>
          <w:szCs w:val="22"/>
          <w:highlight w:val="yellow"/>
          <w:u w:val="single"/>
        </w:rPr>
        <w:t>The rivers are frozen. There are winters and no summers, and so on</w:t>
      </w:r>
      <w:r w:rsidRPr="00926BA2">
        <w:rPr>
          <w:rFonts w:ascii="Georgia" w:hAnsi="Georgia"/>
          <w:sz w:val="12"/>
          <w:szCs w:val="22"/>
        </w:rPr>
        <w:t xml:space="preserve">. So we only hope because these Maunder Minima will be shorter, the Maunder Minimum of the 17th century was about 65 years, </w:t>
      </w:r>
      <w:r w:rsidRPr="00926BA2">
        <w:rPr>
          <w:rFonts w:ascii="Georgia" w:hAnsi="Georgia"/>
          <w:b/>
          <w:szCs w:val="22"/>
          <w:highlight w:val="yellow"/>
          <w:u w:val="single"/>
        </w:rPr>
        <w:t>the</w:t>
      </w:r>
      <w:r w:rsidRPr="00926BA2">
        <w:rPr>
          <w:rFonts w:ascii="Georgia" w:hAnsi="Georgia"/>
          <w:b/>
          <w:szCs w:val="22"/>
          <w:u w:val="single"/>
        </w:rPr>
        <w:t xml:space="preserve"> Maunder </w:t>
      </w:r>
      <w:r w:rsidRPr="00926BA2">
        <w:rPr>
          <w:rFonts w:ascii="Georgia" w:hAnsi="Georgia"/>
          <w:b/>
          <w:szCs w:val="22"/>
          <w:highlight w:val="yellow"/>
          <w:u w:val="single"/>
        </w:rPr>
        <w:t>Minimum</w:t>
      </w:r>
      <w:r w:rsidRPr="00926BA2">
        <w:rPr>
          <w:rFonts w:ascii="Georgia" w:hAnsi="Georgia"/>
          <w:b/>
          <w:szCs w:val="22"/>
          <w:u w:val="single"/>
        </w:rPr>
        <w:t xml:space="preserve"> which we expect </w:t>
      </w:r>
      <w:r w:rsidRPr="00926BA2">
        <w:rPr>
          <w:rFonts w:ascii="Georgia" w:hAnsi="Georgia"/>
          <w:b/>
          <w:szCs w:val="22"/>
          <w:highlight w:val="yellow"/>
          <w:u w:val="single"/>
        </w:rPr>
        <w:t>will</w:t>
      </w:r>
      <w:r w:rsidRPr="00926BA2">
        <w:rPr>
          <w:rFonts w:ascii="Georgia" w:hAnsi="Georgia"/>
          <w:b/>
          <w:szCs w:val="22"/>
          <w:u w:val="single"/>
        </w:rPr>
        <w:t xml:space="preserve"> be </w:t>
      </w:r>
      <w:r w:rsidRPr="00926BA2">
        <w:rPr>
          <w:rFonts w:ascii="Georgia" w:hAnsi="Georgia"/>
          <w:b/>
          <w:szCs w:val="22"/>
          <w:highlight w:val="yellow"/>
          <w:u w:val="single"/>
        </w:rPr>
        <w:t>last</w:t>
      </w:r>
      <w:r w:rsidRPr="00926BA2">
        <w:rPr>
          <w:rFonts w:ascii="Georgia" w:hAnsi="Georgia"/>
          <w:b/>
          <w:szCs w:val="22"/>
          <w:u w:val="single"/>
        </w:rPr>
        <w:t>ing</w:t>
      </w:r>
      <w:r w:rsidRPr="00926BA2">
        <w:rPr>
          <w:rFonts w:ascii="Georgia" w:hAnsi="Georgia"/>
          <w:sz w:val="12"/>
          <w:szCs w:val="22"/>
        </w:rPr>
        <w:t xml:space="preserve"> not longer than </w:t>
      </w:r>
      <w:r w:rsidRPr="00926BA2">
        <w:rPr>
          <w:rFonts w:ascii="Georgia" w:hAnsi="Georgia"/>
          <w:b/>
          <w:szCs w:val="22"/>
          <w:highlight w:val="yellow"/>
          <w:u w:val="single"/>
        </w:rPr>
        <w:t>30-35 years</w:t>
      </w:r>
      <w:r w:rsidRPr="00926BA2">
        <w:rPr>
          <w:rFonts w:ascii="Georgia" w:hAnsi="Georgia"/>
          <w:sz w:val="12"/>
          <w:szCs w:val="22"/>
        </w:rPr>
        <w:t>. Of course things are not the same as they were in the 17th century – we have a lot more greenhouse gas in the atmosphere. And it will be interesting to see how the terrestrial and the solar influences play out. This is promising research – a new insight into our sun with predictions as to its future behavior, yet Professor Zharkova relates than some climatologists resented her discovery. Professor Valentina Zharkova: Some of them were welcoming and discussing. But some of them were quite — I would say — pushy. They were trying to actually silence us. Some of them contacted the Royal Astronomical Society, demanding, behind our back, that they withdraw ou</w:t>
      </w:r>
      <w:r w:rsidRPr="00AF5A0D">
        <w:rPr>
          <w:rFonts w:ascii="Georgia" w:hAnsi="Georgia"/>
          <w:sz w:val="12"/>
          <w:szCs w:val="22"/>
        </w:rPr>
        <w:t>r press release. The Royal Astronomical Society replied to them and CCed to us and said, ‘Look, this is the work by the scientists who we support, please discuss this with them.’ We had about 8 or 10 exchanges by email, when I tried to prove my point, and I’m saying, I’m willing to look at what you do, I’m willing to see how our results we produced and what the sun has explained to us. So how this is transformed into climate we do not produce; we can only assume it should be. So we’re happy to work with you, and add to your data our results. So don’t take the sunspots which you get, we can give you our curve. Work with our curve. So they didn’t want to.Professor Zharkova’s work may have significantly improved our ability to forecast solar activity. If we do enter a new Maunder Minimum, then we are bound to discover new things about our sun and its influences on our climate.</w:t>
      </w:r>
    </w:p>
    <w:p w14:paraId="3E0BF514" w14:textId="6B58494E" w:rsidR="00AF5A0D" w:rsidRPr="00AF5A0D" w:rsidRDefault="00AF5A0D" w:rsidP="00AF5A0D">
      <w:pPr>
        <w:pStyle w:val="Heading4"/>
      </w:pPr>
      <w:r w:rsidRPr="00AF5A0D">
        <w:t>Current warming key to stop an Ice age. MORALES 16:</w:t>
      </w:r>
    </w:p>
    <w:p w14:paraId="6BC5D0BC" w14:textId="77777777" w:rsidR="00AF5A0D" w:rsidRPr="00AF5A0D" w:rsidRDefault="00AF5A0D" w:rsidP="00AF5A0D">
      <w:pPr>
        <w:rPr>
          <w:rFonts w:ascii="Georgia" w:hAnsi="Georgia"/>
          <w:sz w:val="16"/>
          <w:szCs w:val="16"/>
        </w:rPr>
      </w:pPr>
      <w:r w:rsidRPr="00AF5A0D">
        <w:rPr>
          <w:rFonts w:ascii="Georgia" w:hAnsi="Georgia"/>
          <w:sz w:val="16"/>
          <w:szCs w:val="16"/>
        </w:rPr>
        <w:t>Alex Morales, 1-13-2016, "The Good News on Global Warming: We've Delayed the Next Ice Age," Bloomberg, http://www.bloomberg.com/news/articles/2016-01-13/the-good-news-on-global-warming-we-ve-delayed-the-next-ice-age</w:t>
      </w:r>
    </w:p>
    <w:p w14:paraId="1EE5BFA6" w14:textId="77777777" w:rsidR="00AF5A0D" w:rsidRPr="00AF5A0D" w:rsidRDefault="00AF5A0D" w:rsidP="00AF5A0D">
      <w:pPr>
        <w:rPr>
          <w:rFonts w:ascii="Georgia" w:hAnsi="Georgia"/>
          <w:szCs w:val="22"/>
          <w:highlight w:val="cyan"/>
        </w:rPr>
      </w:pPr>
      <w:r w:rsidRPr="00AF5A0D">
        <w:rPr>
          <w:rFonts w:ascii="Georgia" w:hAnsi="Georgia"/>
          <w:sz w:val="12"/>
          <w:szCs w:val="12"/>
        </w:rPr>
        <w:t>Global warming caused by fossil fuel</w:t>
      </w:r>
      <w:r w:rsidRPr="00AF5A0D">
        <w:rPr>
          <w:rFonts w:ascii="Georgia" w:hAnsi="Georgia"/>
          <w:szCs w:val="22"/>
        </w:rPr>
        <w:t xml:space="preserve"> </w:t>
      </w:r>
      <w:r w:rsidRPr="00AF5A0D">
        <w:rPr>
          <w:rStyle w:val="StyleBoldUnderline"/>
          <w:rFonts w:ascii="Georgia" w:hAnsi="Georgia"/>
          <w:szCs w:val="22"/>
        </w:rPr>
        <w:t>emissions</w:t>
      </w:r>
      <w:r w:rsidRPr="00AF5A0D">
        <w:rPr>
          <w:rFonts w:ascii="Georgia" w:hAnsi="Georgia"/>
          <w:szCs w:val="22"/>
        </w:rPr>
        <w:t xml:space="preserve"> </w:t>
      </w:r>
      <w:r w:rsidRPr="00AF5A0D">
        <w:rPr>
          <w:rFonts w:ascii="Georgia" w:hAnsi="Georgia"/>
          <w:sz w:val="12"/>
          <w:szCs w:val="12"/>
        </w:rPr>
        <w:t>is blamed by scientists for intensifying storms, raising sea levels and prolonging droughts. Now there’s growing evidence of a positive effect: we may</w:t>
      </w:r>
      <w:r w:rsidRPr="00AF5A0D">
        <w:rPr>
          <w:rFonts w:ascii="Georgia" w:hAnsi="Georgia"/>
          <w:szCs w:val="22"/>
        </w:rPr>
        <w:t xml:space="preserve"> </w:t>
      </w:r>
      <w:r w:rsidRPr="00AF5A0D">
        <w:rPr>
          <w:rStyle w:val="StyleBoldUnderline"/>
          <w:rFonts w:ascii="Georgia" w:hAnsi="Georgia"/>
          <w:szCs w:val="22"/>
        </w:rPr>
        <w:t xml:space="preserve">have delayed </w:t>
      </w:r>
      <w:r w:rsidRPr="00AF5A0D">
        <w:rPr>
          <w:rStyle w:val="StyleBoldUnderline"/>
          <w:rFonts w:ascii="Georgia" w:hAnsi="Georgia"/>
          <w:szCs w:val="22"/>
          <w:highlight w:val="yellow"/>
        </w:rPr>
        <w:t>the next ice age</w:t>
      </w:r>
      <w:r w:rsidRPr="00AF5A0D">
        <w:rPr>
          <w:rFonts w:ascii="Georgia" w:hAnsi="Georgia"/>
          <w:szCs w:val="22"/>
          <w:highlight w:val="yellow"/>
        </w:rPr>
        <w:t xml:space="preserve"> </w:t>
      </w:r>
      <w:r w:rsidRPr="00AF5A0D">
        <w:rPr>
          <w:rFonts w:ascii="Georgia" w:hAnsi="Georgia"/>
          <w:sz w:val="12"/>
          <w:szCs w:val="12"/>
        </w:rPr>
        <w:t>by 100,000 years or more. QUICKTAKE Climate Change</w:t>
      </w:r>
      <w:r w:rsidRPr="00AF5A0D">
        <w:rPr>
          <w:rFonts w:ascii="Georgia" w:hAnsi="Georgia"/>
          <w:szCs w:val="22"/>
        </w:rPr>
        <w:t xml:space="preserve"> </w:t>
      </w:r>
      <w:r w:rsidRPr="00AF5A0D">
        <w:rPr>
          <w:rStyle w:val="StyleBoldUnderline"/>
          <w:rFonts w:ascii="Georgia" w:hAnsi="Georgia"/>
          <w:szCs w:val="22"/>
        </w:rPr>
        <w:t xml:space="preserve">The </w:t>
      </w:r>
      <w:r w:rsidRPr="00AF5A0D">
        <w:rPr>
          <w:rStyle w:val="StyleBoldUnderline"/>
          <w:rFonts w:ascii="Georgia" w:hAnsi="Georgia"/>
          <w:szCs w:val="22"/>
          <w:highlight w:val="yellow"/>
        </w:rPr>
        <w:t xml:space="preserve">conditions </w:t>
      </w:r>
      <w:r w:rsidRPr="00AF5A0D">
        <w:rPr>
          <w:rStyle w:val="StyleBoldUnderline"/>
          <w:rFonts w:ascii="Georgia" w:hAnsi="Georgia"/>
          <w:szCs w:val="22"/>
        </w:rPr>
        <w:t xml:space="preserve">necessary </w:t>
      </w:r>
      <w:r w:rsidRPr="00AF5A0D">
        <w:rPr>
          <w:rStyle w:val="StyleBoldUnderline"/>
          <w:rFonts w:ascii="Georgia" w:hAnsi="Georgia"/>
          <w:szCs w:val="22"/>
          <w:highlight w:val="yellow"/>
        </w:rPr>
        <w:t xml:space="preserve">for the onset of a new ice age were narrowly missed at the beginning of the Industrial Revolution </w:t>
      </w:r>
      <w:r w:rsidRPr="00AF5A0D">
        <w:rPr>
          <w:rStyle w:val="StyleBoldUnderline"/>
          <w:rFonts w:ascii="Georgia" w:hAnsi="Georgia"/>
          <w:szCs w:val="22"/>
        </w:rPr>
        <w:t>in the 1800</w:t>
      </w:r>
      <w:r w:rsidRPr="00AF5A0D">
        <w:rPr>
          <w:rFonts w:ascii="Georgia" w:hAnsi="Georgia"/>
          <w:szCs w:val="22"/>
        </w:rPr>
        <w:t>s</w:t>
      </w:r>
      <w:r w:rsidRPr="00AF5A0D">
        <w:rPr>
          <w:rStyle w:val="StyleBoldUnderline"/>
          <w:rFonts w:ascii="Georgia" w:hAnsi="Georgia"/>
          <w:szCs w:val="22"/>
        </w:rPr>
        <w:t>, researchers at the Potsdam Institute for Climate Impact Research near Berlin wrote Wednesday in the journal Nature</w:t>
      </w:r>
      <w:r w:rsidRPr="00AF5A0D">
        <w:rPr>
          <w:rFonts w:ascii="Georgia" w:hAnsi="Georgia"/>
          <w:szCs w:val="22"/>
        </w:rPr>
        <w:t xml:space="preserve">. </w:t>
      </w:r>
      <w:r w:rsidRPr="00AF5A0D">
        <w:rPr>
          <w:rStyle w:val="StyleBoldUnderline"/>
          <w:rFonts w:ascii="Georgia" w:hAnsi="Georgia"/>
          <w:szCs w:val="22"/>
          <w:highlight w:val="yellow"/>
        </w:rPr>
        <w:t xml:space="preserve">Since then, rising emissions of </w:t>
      </w:r>
      <w:r w:rsidRPr="00AF5A0D">
        <w:rPr>
          <w:rStyle w:val="StyleBoldUnderline"/>
          <w:rFonts w:ascii="Georgia" w:hAnsi="Georgia"/>
          <w:szCs w:val="22"/>
        </w:rPr>
        <w:t xml:space="preserve">heat-trapping </w:t>
      </w:r>
      <w:r w:rsidRPr="00AF5A0D">
        <w:rPr>
          <w:rStyle w:val="StyleBoldUnderline"/>
          <w:rFonts w:ascii="Georgia" w:hAnsi="Georgia"/>
          <w:szCs w:val="22"/>
          <w:highlight w:val="yellow"/>
        </w:rPr>
        <w:t xml:space="preserve">CO2 </w:t>
      </w:r>
      <w:r w:rsidRPr="00AF5A0D">
        <w:rPr>
          <w:rStyle w:val="StyleBoldUnderline"/>
          <w:rFonts w:ascii="Georgia" w:hAnsi="Georgia"/>
          <w:szCs w:val="22"/>
        </w:rPr>
        <w:t xml:space="preserve">from burning oil, coal and gas </w:t>
      </w:r>
      <w:r w:rsidRPr="00AF5A0D">
        <w:rPr>
          <w:rStyle w:val="StyleBoldUnderline"/>
          <w:rFonts w:ascii="Georgia" w:hAnsi="Georgia"/>
          <w:szCs w:val="22"/>
          <w:highlight w:val="yellow"/>
        </w:rPr>
        <w:t xml:space="preserve">have made the spread of the world’s ice sheets even less likely, </w:t>
      </w:r>
      <w:r w:rsidRPr="00AF5A0D">
        <w:rPr>
          <w:rStyle w:val="StyleBoldUnderline"/>
          <w:rFonts w:ascii="Georgia" w:hAnsi="Georgia"/>
          <w:szCs w:val="22"/>
        </w:rPr>
        <w:t xml:space="preserve">they said. </w:t>
      </w:r>
      <w:r w:rsidRPr="00AF5A0D">
        <w:rPr>
          <w:rFonts w:ascii="Georgia" w:hAnsi="Georgia"/>
          <w:szCs w:val="22"/>
        </w:rPr>
        <w:t>“</w:t>
      </w:r>
      <w:r w:rsidRPr="00AF5A0D">
        <w:rPr>
          <w:rStyle w:val="StyleBoldUnderline"/>
          <w:rFonts w:ascii="Georgia" w:hAnsi="Georgia"/>
          <w:szCs w:val="22"/>
        </w:rPr>
        <w:t>This study further confirms what we’ve suspected for some time, that the carbon dioxide humans have added to the atmosphere will alter the climate of the planet for tens to hundreds of thousands of years, and has canceled the next ice age,</w:t>
      </w:r>
      <w:r w:rsidRPr="00AF5A0D">
        <w:rPr>
          <w:rFonts w:ascii="Georgia" w:hAnsi="Georgia"/>
          <w:sz w:val="12"/>
          <w:szCs w:val="12"/>
        </w:rPr>
        <w:t>” said Andrew Watson, a professor of Earth sciences at the University of Exeter in southwest England who wasn’t involved in the research. "</w:t>
      </w:r>
      <w:r w:rsidRPr="00AF5A0D">
        <w:rPr>
          <w:rStyle w:val="StyleBoldUnderline"/>
          <w:rFonts w:ascii="Georgia" w:hAnsi="Georgia"/>
          <w:szCs w:val="22"/>
        </w:rPr>
        <w:t xml:space="preserve">Humans now </w:t>
      </w:r>
      <w:r w:rsidRPr="00AF5A0D">
        <w:rPr>
          <w:rStyle w:val="StyleBoldUnderline"/>
          <w:rFonts w:ascii="Georgia" w:hAnsi="Georgia"/>
          <w:szCs w:val="22"/>
        </w:rPr>
        <w:lastRenderedPageBreak/>
        <w:t>effectively control the climate of the planet."</w:t>
      </w:r>
      <w:r w:rsidRPr="00AF5A0D">
        <w:rPr>
          <w:rFonts w:ascii="Georgia" w:hAnsi="Georgia"/>
          <w:szCs w:val="22"/>
        </w:rPr>
        <w:t xml:space="preserve"> </w:t>
      </w:r>
      <w:r w:rsidRPr="00AF5A0D">
        <w:rPr>
          <w:rStyle w:val="StyleBoldUnderline"/>
          <w:rFonts w:ascii="Georgia" w:hAnsi="Georgia"/>
          <w:szCs w:val="22"/>
        </w:rPr>
        <w:t>The study reveals new findings on the relationship between insolation, a measure of the Sun’s energy reaching the planet, levels of carbon dioxide in the atmosphere, and the spread of ice sheets that characterize an ice age.</w:t>
      </w:r>
      <w:r w:rsidRPr="00AF5A0D">
        <w:rPr>
          <w:rFonts w:ascii="Georgia" w:hAnsi="Georgia"/>
          <w:szCs w:val="22"/>
        </w:rPr>
        <w:t xml:space="preserve"> </w:t>
      </w:r>
      <w:r w:rsidRPr="00AF5A0D">
        <w:rPr>
          <w:rFonts w:ascii="Georgia" w:hAnsi="Georgia"/>
          <w:sz w:val="12"/>
          <w:szCs w:val="12"/>
        </w:rPr>
        <w:t>The researchers in Germany were able to use computer models to replicate the last eight glacial cycles and provide predictions on when the next might occur. The scientists found that even without further output of heat-trapping gases, the next ice age probably wouldn’t set in for another 50,000 years. That would make the current so-called inter-glacial period “unusually long,” according to the lead author, Andrey Ganopolski. “However,</w:t>
      </w:r>
      <w:r w:rsidRPr="00AF5A0D">
        <w:rPr>
          <w:rFonts w:ascii="Georgia" w:hAnsi="Georgia"/>
          <w:szCs w:val="22"/>
        </w:rPr>
        <w:t xml:space="preserve"> </w:t>
      </w:r>
      <w:r w:rsidRPr="00AF5A0D">
        <w:rPr>
          <w:rStyle w:val="StyleBoldUnderline"/>
          <w:rFonts w:ascii="Georgia" w:hAnsi="Georgia"/>
          <w:szCs w:val="22"/>
          <w:highlight w:val="yellow"/>
        </w:rPr>
        <w:t xml:space="preserve">our study </w:t>
      </w:r>
      <w:r w:rsidRPr="00AF5A0D">
        <w:rPr>
          <w:rStyle w:val="StyleBoldUnderline"/>
          <w:rFonts w:ascii="Georgia" w:hAnsi="Georgia"/>
          <w:szCs w:val="22"/>
        </w:rPr>
        <w:t xml:space="preserve">also </w:t>
      </w:r>
      <w:r w:rsidRPr="00AF5A0D">
        <w:rPr>
          <w:rStyle w:val="StyleBoldUnderline"/>
          <w:rFonts w:ascii="Georgia" w:hAnsi="Georgia"/>
          <w:szCs w:val="22"/>
          <w:highlight w:val="yellow"/>
        </w:rPr>
        <w:t xml:space="preserve">shows that </w:t>
      </w:r>
      <w:r w:rsidRPr="00AF5A0D">
        <w:rPr>
          <w:rStyle w:val="StyleBoldUnderline"/>
          <w:rFonts w:ascii="Georgia" w:hAnsi="Georgia"/>
          <w:szCs w:val="22"/>
        </w:rPr>
        <w:t xml:space="preserve">relatively moderate </w:t>
      </w:r>
      <w:r w:rsidRPr="00AF5A0D">
        <w:rPr>
          <w:rStyle w:val="StyleBoldUnderline"/>
          <w:rFonts w:ascii="Georgia" w:hAnsi="Georgia"/>
          <w:szCs w:val="22"/>
          <w:highlight w:val="yellow"/>
        </w:rPr>
        <w:t xml:space="preserve">additional </w:t>
      </w:r>
      <w:r w:rsidRPr="00AF5A0D">
        <w:rPr>
          <w:rStyle w:val="StyleBoldUnderline"/>
          <w:rFonts w:ascii="Georgia" w:hAnsi="Georgia"/>
          <w:szCs w:val="22"/>
        </w:rPr>
        <w:t xml:space="preserve">anthropogenic </w:t>
      </w:r>
      <w:r w:rsidRPr="00AF5A0D">
        <w:rPr>
          <w:rStyle w:val="StyleBoldUnderline"/>
          <w:rFonts w:ascii="Georgia" w:hAnsi="Georgia"/>
          <w:szCs w:val="22"/>
          <w:highlight w:val="yellow"/>
        </w:rPr>
        <w:t xml:space="preserve">CO2-emissions </w:t>
      </w:r>
      <w:r w:rsidRPr="00AF5A0D">
        <w:rPr>
          <w:rStyle w:val="StyleBoldUnderline"/>
          <w:rFonts w:ascii="Georgia" w:hAnsi="Georgia"/>
          <w:szCs w:val="22"/>
        </w:rPr>
        <w:t>from burning oil, coal and gas</w:t>
      </w:r>
      <w:r w:rsidRPr="00AF5A0D">
        <w:rPr>
          <w:rStyle w:val="StyleBoldUnderline"/>
          <w:rFonts w:ascii="Georgia" w:hAnsi="Georgia"/>
          <w:szCs w:val="22"/>
          <w:highlight w:val="yellow"/>
        </w:rPr>
        <w:t xml:space="preserve"> are </w:t>
      </w:r>
      <w:r w:rsidRPr="00AF5A0D">
        <w:rPr>
          <w:rStyle w:val="StyleBoldUnderline"/>
          <w:rFonts w:ascii="Georgia" w:hAnsi="Georgia"/>
          <w:szCs w:val="22"/>
        </w:rPr>
        <w:t xml:space="preserve">already </w:t>
      </w:r>
      <w:r w:rsidRPr="00AF5A0D">
        <w:rPr>
          <w:rStyle w:val="Emphasis"/>
          <w:rFonts w:ascii="Georgia" w:hAnsi="Georgia"/>
          <w:szCs w:val="22"/>
          <w:highlight w:val="yellow"/>
        </w:rPr>
        <w:t>sufficient to postpone the next ice age</w:t>
      </w:r>
      <w:r w:rsidRPr="00AF5A0D">
        <w:rPr>
          <w:rStyle w:val="StyleBoldUnderline"/>
          <w:rFonts w:ascii="Georgia" w:hAnsi="Georgia"/>
          <w:szCs w:val="22"/>
          <w:highlight w:val="yellow"/>
        </w:rPr>
        <w:t xml:space="preserve"> </w:t>
      </w:r>
      <w:r w:rsidRPr="00AF5A0D">
        <w:rPr>
          <w:rStyle w:val="StyleBoldUnderline"/>
          <w:rFonts w:ascii="Georgia" w:hAnsi="Georgia"/>
          <w:szCs w:val="22"/>
        </w:rPr>
        <w:t>for another 50,000 years,” which would mean the next one probably won’t start for 100,000 years, he said. “The bottom line is that we are basically skipping a whole glacial cycle, which is unprecedented</w:t>
      </w:r>
      <w:r w:rsidRPr="00AF5A0D">
        <w:rPr>
          <w:rFonts w:ascii="Georgia" w:hAnsi="Georgia"/>
          <w:szCs w:val="22"/>
        </w:rPr>
        <w:t xml:space="preserve">. </w:t>
      </w:r>
    </w:p>
    <w:p w14:paraId="6EF606D0" w14:textId="08E032C9" w:rsidR="00AF5A0D" w:rsidRPr="00AF5A0D" w:rsidRDefault="00AF5A0D" w:rsidP="00AF5A0D">
      <w:pPr>
        <w:pStyle w:val="Heading4"/>
      </w:pPr>
      <w:r w:rsidRPr="00AF5A0D">
        <w:t>Extinction. DEMING 09:</w:t>
      </w:r>
    </w:p>
    <w:p w14:paraId="6F704CA6" w14:textId="77777777" w:rsidR="00AF5A0D" w:rsidRPr="00AF5A0D" w:rsidRDefault="00AF5A0D" w:rsidP="00AF5A0D">
      <w:pPr>
        <w:rPr>
          <w:rFonts w:ascii="Georgia" w:hAnsi="Georgia"/>
          <w:sz w:val="16"/>
          <w:szCs w:val="16"/>
        </w:rPr>
      </w:pPr>
      <w:r w:rsidRPr="00AF5A0D">
        <w:rPr>
          <w:rFonts w:ascii="Georgia" w:hAnsi="Georgia"/>
          <w:sz w:val="16"/>
          <w:szCs w:val="16"/>
        </w:rPr>
        <w:t>David Deming 2009 (geophysicist and associate professor of Arts and Sciences at the University of Oklahoma) The Coming Ice Age, 5/13/09, http://www.americanthinker.com/2009/05/the_coming_ice_age.html</w:t>
      </w:r>
    </w:p>
    <w:p w14:paraId="3DA6AB71" w14:textId="1C08F96D" w:rsidR="00AF5A0D" w:rsidRPr="00AF5A0D" w:rsidRDefault="00AF5A0D" w:rsidP="00AF5A0D">
      <w:pPr>
        <w:rPr>
          <w:rFonts w:ascii="Georgia" w:hAnsi="Georgia"/>
          <w:b/>
          <w:szCs w:val="22"/>
          <w:u w:val="single"/>
        </w:rPr>
      </w:pPr>
      <w:r w:rsidRPr="00AF5A0D">
        <w:rPr>
          <w:rFonts w:ascii="Georgia" w:eastAsia="Times New Roman" w:hAnsi="Georgia"/>
          <w:sz w:val="12"/>
          <w:szCs w:val="12"/>
        </w:rPr>
        <w:t>In northern Europe,</w:t>
      </w:r>
      <w:r w:rsidRPr="00AF5A0D">
        <w:rPr>
          <w:rFonts w:ascii="Georgia" w:eastAsia="Times New Roman" w:hAnsi="Georgia"/>
          <w:szCs w:val="22"/>
        </w:rPr>
        <w:t xml:space="preserve"> </w:t>
      </w:r>
      <w:r w:rsidRPr="00AF5A0D">
        <w:rPr>
          <w:rStyle w:val="StyleBoldUnderline"/>
          <w:rFonts w:ascii="Georgia" w:hAnsi="Georgia"/>
          <w:szCs w:val="22"/>
        </w:rPr>
        <w:t xml:space="preserve">the Little Ice Age kicked off with the Great Famine of 1315. Crops failed due to cold temperatures and incessant rain. Desperate and starving, parents ate their children, and people dug up corpses from graves for food. </w:t>
      </w:r>
      <w:r w:rsidRPr="00AF5A0D">
        <w:rPr>
          <w:rFonts w:ascii="Georgia" w:eastAsia="Times New Roman" w:hAnsi="Georgia"/>
          <w:sz w:val="12"/>
          <w:szCs w:val="12"/>
        </w:rPr>
        <w:t>In jails, inmates instantly set upon new prisoners and ate them alive.</w:t>
      </w:r>
      <w:r w:rsidRPr="00AF5A0D">
        <w:rPr>
          <w:rFonts w:ascii="Georgia" w:eastAsia="Times New Roman" w:hAnsi="Georgia"/>
          <w:szCs w:val="22"/>
        </w:rPr>
        <w:t xml:space="preserve"> </w:t>
      </w:r>
      <w:r w:rsidRPr="00AF5A0D">
        <w:rPr>
          <w:rStyle w:val="StyleBoldUnderline"/>
          <w:rFonts w:ascii="Georgia" w:hAnsi="Georgia"/>
          <w:szCs w:val="22"/>
        </w:rPr>
        <w:t>The Great Famine was followed by the Black Death, the greatest disaster ever to hit the human race</w:t>
      </w:r>
      <w:r w:rsidRPr="00AF5A0D">
        <w:rPr>
          <w:rFonts w:ascii="Georgia" w:eastAsia="Times New Roman" w:hAnsi="Georgia"/>
          <w:szCs w:val="22"/>
        </w:rPr>
        <w:t xml:space="preserve">. </w:t>
      </w:r>
      <w:r w:rsidRPr="00AF5A0D">
        <w:rPr>
          <w:rFonts w:ascii="Georgia" w:eastAsia="Times New Roman" w:hAnsi="Georgia"/>
          <w:sz w:val="12"/>
          <w:szCs w:val="12"/>
        </w:rPr>
        <w:t xml:space="preserve">One-third of the human race died; terror and anarchy prevailed. </w:t>
      </w:r>
      <w:r w:rsidRPr="00AF5A0D">
        <w:rPr>
          <w:rStyle w:val="StyleBoldUnderline"/>
          <w:rFonts w:ascii="Georgia" w:hAnsi="Georgia"/>
          <w:sz w:val="12"/>
          <w:szCs w:val="12"/>
          <w:highlight w:val="yellow"/>
        </w:rPr>
        <w:t>H</w:t>
      </w:r>
      <w:r w:rsidRPr="00AF5A0D">
        <w:rPr>
          <w:rStyle w:val="StyleBoldUnderline"/>
          <w:rFonts w:ascii="Georgia" w:hAnsi="Georgia"/>
          <w:szCs w:val="22"/>
          <w:highlight w:val="yellow"/>
        </w:rPr>
        <w:t xml:space="preserve">uman civilization </w:t>
      </w:r>
      <w:r w:rsidRPr="00AF5A0D">
        <w:rPr>
          <w:rStyle w:val="StyleBoldUnderline"/>
          <w:rFonts w:ascii="Georgia" w:hAnsi="Georgia"/>
          <w:szCs w:val="22"/>
        </w:rPr>
        <w:t>as we know it</w:t>
      </w:r>
      <w:r w:rsidRPr="00AF5A0D">
        <w:rPr>
          <w:rFonts w:ascii="Georgia" w:eastAsia="Times New Roman" w:hAnsi="Georgia"/>
          <w:szCs w:val="22"/>
        </w:rPr>
        <w:t xml:space="preserve"> </w:t>
      </w:r>
      <w:r w:rsidRPr="00AF5A0D">
        <w:rPr>
          <w:rStyle w:val="StyleBoldUnderline"/>
          <w:rFonts w:ascii="Georgia" w:hAnsi="Georgia"/>
          <w:szCs w:val="22"/>
          <w:highlight w:val="yellow"/>
        </w:rPr>
        <w:t>is only possible in a warm interglacial climate</w:t>
      </w:r>
      <w:r w:rsidRPr="00AF5A0D">
        <w:rPr>
          <w:rFonts w:ascii="Georgia" w:eastAsia="Times New Roman" w:hAnsi="Georgia"/>
          <w:szCs w:val="22"/>
        </w:rPr>
        <w:t xml:space="preserve">. </w:t>
      </w:r>
      <w:r w:rsidRPr="00AF5A0D">
        <w:rPr>
          <w:rFonts w:ascii="Georgia" w:eastAsia="Times New Roman" w:hAnsi="Georgia"/>
          <w:sz w:val="12"/>
          <w:szCs w:val="12"/>
        </w:rPr>
        <w:t>Short of a catastrophic</w:t>
      </w:r>
      <w:r w:rsidRPr="00AF5A0D">
        <w:rPr>
          <w:rFonts w:ascii="Georgia" w:eastAsia="Times New Roman" w:hAnsi="Georgia"/>
          <w:szCs w:val="22"/>
        </w:rPr>
        <w:t xml:space="preserve"> </w:t>
      </w:r>
      <w:r w:rsidRPr="00AF5A0D">
        <w:rPr>
          <w:rFonts w:ascii="Georgia" w:eastAsia="Times New Roman" w:hAnsi="Georgia"/>
          <w:sz w:val="12"/>
          <w:szCs w:val="12"/>
        </w:rPr>
        <w:t>asteroid impact</w:t>
      </w:r>
      <w:r w:rsidRPr="00AF5A0D">
        <w:rPr>
          <w:rStyle w:val="Emphasis"/>
          <w:rFonts w:ascii="Georgia" w:hAnsi="Georgia"/>
          <w:szCs w:val="22"/>
        </w:rPr>
        <w:t>, the greatest threat to the human race is the onset of another ice age</w:t>
      </w:r>
      <w:r w:rsidRPr="00AF5A0D">
        <w:rPr>
          <w:rFonts w:ascii="Georgia" w:eastAsia="Times New Roman" w:hAnsi="Georgia"/>
          <w:szCs w:val="22"/>
        </w:rPr>
        <w:t xml:space="preserve">. </w:t>
      </w:r>
      <w:r w:rsidRPr="00AF5A0D">
        <w:rPr>
          <w:rStyle w:val="StyleBoldUnderline"/>
          <w:rFonts w:ascii="Georgia" w:hAnsi="Georgia"/>
          <w:szCs w:val="22"/>
        </w:rPr>
        <w:t>The oscillation between ice ages and interglacial periods is the dominant feature of Earth's climate for the last million years. But the computer models that predict significant global warming from carbon dioxide cannot reproduce these temperature changes</w:t>
      </w:r>
      <w:r w:rsidRPr="00AF5A0D">
        <w:rPr>
          <w:rFonts w:ascii="Georgia" w:eastAsia="Times New Roman" w:hAnsi="Georgia"/>
          <w:szCs w:val="22"/>
        </w:rPr>
        <w:t xml:space="preserve">. </w:t>
      </w:r>
      <w:r w:rsidRPr="00AF5A0D">
        <w:rPr>
          <w:rFonts w:ascii="Georgia" w:eastAsia="Times New Roman" w:hAnsi="Georgia"/>
          <w:sz w:val="12"/>
          <w:szCs w:val="12"/>
        </w:rPr>
        <w:t>This failure to reproduce the most significant aspect of terrestrial climate reveals an incomplete understanding of the climate system, if not a nearly complete ignorance.</w:t>
      </w:r>
      <w:r w:rsidRPr="00AF5A0D">
        <w:rPr>
          <w:rFonts w:ascii="Georgia" w:eastAsia="Times New Roman" w:hAnsi="Georgia"/>
          <w:szCs w:val="22"/>
        </w:rPr>
        <w:t xml:space="preserve"> </w:t>
      </w:r>
      <w:r w:rsidRPr="00AF5A0D">
        <w:rPr>
          <w:rStyle w:val="StyleBoldUnderline"/>
          <w:rFonts w:ascii="Georgia" w:hAnsi="Georgia"/>
          <w:szCs w:val="22"/>
        </w:rPr>
        <w:t>Global warming predictions by meteorologists are based on speculative, untested, and poorly constrained computer models. But our knowledge of ice ages is based on a wide variety of reliable data, including cores from the Greenland and Antarctic ice sheets</w:t>
      </w:r>
      <w:r w:rsidRPr="00AF5A0D">
        <w:rPr>
          <w:rFonts w:ascii="Georgia" w:eastAsia="Times New Roman" w:hAnsi="Georgia"/>
          <w:szCs w:val="22"/>
        </w:rPr>
        <w:t xml:space="preserve">. </w:t>
      </w:r>
      <w:r w:rsidRPr="00AF5A0D">
        <w:rPr>
          <w:rFonts w:ascii="Georgia" w:eastAsia="Times New Roman" w:hAnsi="Georgia"/>
          <w:sz w:val="12"/>
          <w:szCs w:val="12"/>
        </w:rPr>
        <w:t>In this case, it would be perspicacious to listen to the geologists, not the meteorologists.</w:t>
      </w:r>
      <w:r w:rsidRPr="00AF5A0D">
        <w:rPr>
          <w:rFonts w:ascii="Georgia" w:eastAsia="Times New Roman" w:hAnsi="Georgia"/>
          <w:szCs w:val="22"/>
        </w:rPr>
        <w:t xml:space="preserve"> </w:t>
      </w:r>
      <w:r w:rsidRPr="00AF5A0D">
        <w:rPr>
          <w:rStyle w:val="StyleBoldUnderline"/>
          <w:rFonts w:ascii="Georgia" w:hAnsi="Georgia"/>
          <w:szCs w:val="22"/>
        </w:rPr>
        <w:t>By reducing our production of carbon dioxide, we risk hastening the advent of the next ice age</w:t>
      </w:r>
      <w:r w:rsidRPr="00AF5A0D">
        <w:rPr>
          <w:rFonts w:ascii="Georgia" w:eastAsia="Times New Roman" w:hAnsi="Georgia"/>
          <w:szCs w:val="22"/>
        </w:rPr>
        <w:t xml:space="preserve">. </w:t>
      </w:r>
      <w:r w:rsidRPr="00AF5A0D">
        <w:rPr>
          <w:rFonts w:ascii="Georgia" w:eastAsia="Times New Roman" w:hAnsi="Georgia"/>
          <w:sz w:val="12"/>
          <w:szCs w:val="12"/>
        </w:rPr>
        <w:t>Even more foolhardy and dangerous is the Obama administration's announcement that they may try to cool the planet through geoengineering</w:t>
      </w:r>
      <w:r w:rsidRPr="00AF5A0D">
        <w:rPr>
          <w:rFonts w:ascii="Georgia" w:eastAsia="Times New Roman" w:hAnsi="Georgia"/>
          <w:szCs w:val="22"/>
        </w:rPr>
        <w:t xml:space="preserve">. </w:t>
      </w:r>
      <w:r w:rsidRPr="00AF5A0D">
        <w:rPr>
          <w:rStyle w:val="StyleBoldUnderline"/>
          <w:rFonts w:ascii="Georgia" w:hAnsi="Georgia"/>
          <w:szCs w:val="22"/>
        </w:rPr>
        <w:t xml:space="preserve">Such a move in the middle of a cooling trend could provoke the irreversible onset of an ice age. </w:t>
      </w:r>
      <w:r w:rsidRPr="00AF5A0D">
        <w:rPr>
          <w:rStyle w:val="Emphasis"/>
          <w:rFonts w:ascii="Georgia" w:hAnsi="Georgia"/>
          <w:szCs w:val="22"/>
          <w:highlight w:val="yellow"/>
        </w:rPr>
        <w:t xml:space="preserve">It is not hyperbole to state that such a climatic change would mean the end of </w:t>
      </w:r>
      <w:r w:rsidRPr="00AF5A0D">
        <w:rPr>
          <w:rStyle w:val="Emphasis"/>
          <w:rFonts w:ascii="Georgia" w:hAnsi="Georgia"/>
          <w:szCs w:val="22"/>
        </w:rPr>
        <w:t xml:space="preserve">human </w:t>
      </w:r>
      <w:r w:rsidRPr="00AF5A0D">
        <w:rPr>
          <w:rStyle w:val="Emphasis"/>
          <w:rFonts w:ascii="Georgia" w:hAnsi="Georgia"/>
          <w:szCs w:val="22"/>
          <w:highlight w:val="yellow"/>
        </w:rPr>
        <w:t xml:space="preserve">civilization </w:t>
      </w:r>
      <w:r w:rsidRPr="00AF5A0D">
        <w:rPr>
          <w:rStyle w:val="Emphasis"/>
          <w:rFonts w:ascii="Georgia" w:hAnsi="Georgia"/>
          <w:szCs w:val="22"/>
        </w:rPr>
        <w:t>as we know it</w:t>
      </w:r>
      <w:r w:rsidRPr="00AF5A0D">
        <w:rPr>
          <w:rStyle w:val="Emphasis"/>
          <w:rFonts w:ascii="Georgia" w:hAnsi="Georgia"/>
          <w:szCs w:val="22"/>
          <w:highlight w:val="yellow"/>
        </w:rPr>
        <w:t>.</w:t>
      </w:r>
      <w:r w:rsidRPr="00AF5A0D">
        <w:rPr>
          <w:rFonts w:ascii="Georgia" w:eastAsia="Times New Roman" w:hAnsi="Georgia"/>
          <w:szCs w:val="22"/>
          <w:highlight w:val="yellow"/>
        </w:rPr>
        <w:t xml:space="preserve"> </w:t>
      </w:r>
      <w:r w:rsidRPr="00AF5A0D">
        <w:rPr>
          <w:rStyle w:val="StyleBoldUnderline"/>
          <w:rFonts w:ascii="Georgia" w:hAnsi="Georgia"/>
          <w:szCs w:val="22"/>
          <w:highlight w:val="yellow"/>
        </w:rPr>
        <w:t>Earth's climate is controlled by the Sun</w:t>
      </w:r>
      <w:r w:rsidRPr="00AF5A0D">
        <w:rPr>
          <w:rStyle w:val="StyleBoldUnderline"/>
          <w:rFonts w:ascii="Georgia" w:hAnsi="Georgia"/>
          <w:szCs w:val="22"/>
        </w:rPr>
        <w:t xml:space="preserve">. </w:t>
      </w:r>
      <w:r w:rsidRPr="00AF5A0D">
        <w:rPr>
          <w:rFonts w:ascii="Georgia" w:eastAsia="Times New Roman" w:hAnsi="Georgia"/>
          <w:sz w:val="12"/>
          <w:szCs w:val="12"/>
        </w:rPr>
        <w:t>In comparison</w:t>
      </w:r>
      <w:r w:rsidRPr="00AF5A0D">
        <w:rPr>
          <w:rFonts w:ascii="Georgia" w:eastAsia="Times New Roman" w:hAnsi="Georgia"/>
          <w:sz w:val="12"/>
          <w:szCs w:val="12"/>
          <w:highlight w:val="yellow"/>
        </w:rPr>
        <w:t>,</w:t>
      </w:r>
      <w:r w:rsidRPr="00AF5A0D">
        <w:rPr>
          <w:rFonts w:ascii="Georgia" w:eastAsia="Times New Roman" w:hAnsi="Georgia"/>
          <w:szCs w:val="22"/>
          <w:highlight w:val="yellow"/>
        </w:rPr>
        <w:t xml:space="preserve"> </w:t>
      </w:r>
      <w:r w:rsidRPr="00AF5A0D">
        <w:rPr>
          <w:rStyle w:val="StyleBoldUnderline"/>
          <w:rFonts w:ascii="Georgia" w:hAnsi="Georgia"/>
          <w:szCs w:val="22"/>
          <w:highlight w:val="yellow"/>
        </w:rPr>
        <w:t>every other factor is trivial.</w:t>
      </w:r>
      <w:r w:rsidRPr="00AF5A0D">
        <w:rPr>
          <w:rFonts w:ascii="Georgia" w:eastAsia="Times New Roman" w:hAnsi="Georgia"/>
          <w:szCs w:val="22"/>
          <w:highlight w:val="yellow"/>
        </w:rPr>
        <w:t xml:space="preserve"> </w:t>
      </w:r>
      <w:r w:rsidRPr="00AF5A0D">
        <w:rPr>
          <w:rFonts w:ascii="Georgia" w:eastAsia="Times New Roman" w:hAnsi="Georgia"/>
          <w:sz w:val="12"/>
          <w:szCs w:val="12"/>
        </w:rPr>
        <w:t>The coldest part of the Little Ice Age during the latter half of the seventeenth century was marked by the nearly complete absence of sunspots. And the Sun now appears to be entering a new period of quiescence. August of 2008 was the first month since the year 1913 that no sunspots were observed. As I write</w:t>
      </w:r>
      <w:r w:rsidRPr="00AF5A0D">
        <w:rPr>
          <w:rFonts w:ascii="Georgia" w:eastAsia="Times New Roman" w:hAnsi="Georgia"/>
          <w:szCs w:val="22"/>
        </w:rPr>
        <w:t xml:space="preserve">, </w:t>
      </w:r>
      <w:r w:rsidRPr="00AF5A0D">
        <w:rPr>
          <w:rStyle w:val="StyleBoldUnderline"/>
          <w:rFonts w:ascii="Georgia" w:hAnsi="Georgia"/>
          <w:szCs w:val="22"/>
        </w:rPr>
        <w:t xml:space="preserve">the sun remains quiet. We are in a cooling trend. </w:t>
      </w:r>
      <w:r w:rsidRPr="00AF5A0D">
        <w:rPr>
          <w:rFonts w:ascii="Georgia" w:eastAsia="Times New Roman" w:hAnsi="Georgia"/>
          <w:sz w:val="12"/>
          <w:szCs w:val="12"/>
        </w:rPr>
        <w:t>The areal extent of global sea ice is above the twenty-year mean</w:t>
      </w:r>
      <w:r w:rsidRPr="00AF5A0D">
        <w:rPr>
          <w:rFonts w:ascii="Georgia" w:eastAsia="Times New Roman" w:hAnsi="Georgia"/>
          <w:szCs w:val="22"/>
        </w:rPr>
        <w:t xml:space="preserve">. </w:t>
      </w:r>
      <w:r w:rsidRPr="00AF5A0D">
        <w:rPr>
          <w:rStyle w:val="StyleBoldUnderline"/>
          <w:rFonts w:ascii="Georgia" w:hAnsi="Georgia"/>
          <w:szCs w:val="22"/>
        </w:rPr>
        <w:t xml:space="preserve">We have heard much of the dangers of global warming due to carbon dioxide. But </w:t>
      </w:r>
      <w:r w:rsidRPr="00AF5A0D">
        <w:rPr>
          <w:rStyle w:val="StyleBoldUnderline"/>
          <w:rFonts w:ascii="Georgia" w:hAnsi="Georgia"/>
          <w:szCs w:val="22"/>
          <w:highlight w:val="yellow"/>
        </w:rPr>
        <w:t>the potential danger of</w:t>
      </w:r>
      <w:r w:rsidRPr="00AF5A0D">
        <w:rPr>
          <w:rFonts w:ascii="Georgia" w:eastAsia="Times New Roman" w:hAnsi="Georgia"/>
          <w:szCs w:val="22"/>
          <w:highlight w:val="yellow"/>
        </w:rPr>
        <w:t xml:space="preserve"> </w:t>
      </w:r>
      <w:r w:rsidRPr="00AF5A0D">
        <w:rPr>
          <w:rStyle w:val="StyleBoldUnderline"/>
          <w:rFonts w:ascii="Georgia" w:hAnsi="Georgia"/>
          <w:szCs w:val="22"/>
        </w:rPr>
        <w:t>any potential</w:t>
      </w:r>
      <w:r w:rsidRPr="00AF5A0D">
        <w:rPr>
          <w:rFonts w:ascii="Georgia" w:eastAsia="Times New Roman" w:hAnsi="Georgia"/>
          <w:szCs w:val="22"/>
        </w:rPr>
        <w:t xml:space="preserve"> </w:t>
      </w:r>
      <w:r w:rsidRPr="00AF5A0D">
        <w:rPr>
          <w:rStyle w:val="StyleBoldUnderline"/>
          <w:rFonts w:ascii="Georgia" w:hAnsi="Georgia"/>
          <w:szCs w:val="22"/>
          <w:highlight w:val="yellow"/>
        </w:rPr>
        <w:t>anthropogenic warming is trivial compared to</w:t>
      </w:r>
      <w:r w:rsidRPr="00AF5A0D">
        <w:rPr>
          <w:rFonts w:ascii="Georgia" w:eastAsia="Times New Roman" w:hAnsi="Georgia"/>
          <w:szCs w:val="22"/>
          <w:highlight w:val="yellow"/>
        </w:rPr>
        <w:t xml:space="preserve"> </w:t>
      </w:r>
      <w:r w:rsidRPr="00AF5A0D">
        <w:rPr>
          <w:rStyle w:val="StyleBoldUnderline"/>
          <w:rFonts w:ascii="Georgia" w:hAnsi="Georgia"/>
          <w:szCs w:val="22"/>
        </w:rPr>
        <w:t xml:space="preserve">the risk of entering </w:t>
      </w:r>
      <w:r w:rsidRPr="00AF5A0D">
        <w:rPr>
          <w:rStyle w:val="StyleBoldUnderline"/>
          <w:rFonts w:ascii="Georgia" w:hAnsi="Georgia"/>
          <w:szCs w:val="22"/>
          <w:highlight w:val="yellow"/>
        </w:rPr>
        <w:t>a new ice age</w:t>
      </w:r>
      <w:r w:rsidRPr="00AF5A0D">
        <w:rPr>
          <w:rFonts w:ascii="Georgia" w:eastAsia="Times New Roman" w:hAnsi="Georgia"/>
          <w:szCs w:val="22"/>
        </w:rPr>
        <w:t xml:space="preserve">. </w:t>
      </w:r>
      <w:r w:rsidRPr="00AF5A0D">
        <w:rPr>
          <w:rFonts w:ascii="Georgia" w:eastAsia="Times New Roman" w:hAnsi="Georgia"/>
          <w:sz w:val="12"/>
          <w:szCs w:val="12"/>
        </w:rPr>
        <w:t>Public policy decisions should be based on a realistic appraisal that takes both climate scenarios into consideration.</w:t>
      </w:r>
    </w:p>
    <w:p w14:paraId="2797FCA7" w14:textId="1F558B1D" w:rsidR="00BB3B3A" w:rsidRPr="00BB3B3A" w:rsidRDefault="00AF5A0D" w:rsidP="00BB3B3A">
      <w:pPr>
        <w:pStyle w:val="Heading4"/>
      </w:pPr>
      <w:r>
        <w:t xml:space="preserve">2] </w:t>
      </w:r>
      <w:r w:rsidR="00BB3B3A" w:rsidRPr="00BB3B3A">
        <w:t>Disad is non-unique --- nuke energy still wrecks the environment and causes warming – regs don’t check. CALDICOTT 06:</w:t>
      </w:r>
    </w:p>
    <w:p w14:paraId="0CC44AB8" w14:textId="77777777" w:rsidR="00BB3B3A" w:rsidRPr="00BB3B3A" w:rsidRDefault="00BB3B3A" w:rsidP="00BB3B3A">
      <w:pPr>
        <w:rPr>
          <w:rFonts w:ascii="Georgia" w:hAnsi="Georgia"/>
          <w:sz w:val="16"/>
          <w:szCs w:val="16"/>
        </w:rPr>
      </w:pPr>
      <w:r w:rsidRPr="00BB3B3A">
        <w:rPr>
          <w:rFonts w:ascii="Georgia" w:hAnsi="Georgia"/>
          <w:sz w:val="16"/>
          <w:szCs w:val="16"/>
        </w:rPr>
        <w:t>[Caldicott, Helen. Nuclear Power is not the answer to Global Warming or anything else. Melbourne Univ. Publishing, 2006// LHP AA]</w:t>
      </w:r>
    </w:p>
    <w:p w14:paraId="61732339" w14:textId="77777777" w:rsidR="00BB3B3A" w:rsidRPr="00BB3B3A" w:rsidRDefault="00BB3B3A" w:rsidP="00BB3B3A">
      <w:pPr>
        <w:rPr>
          <w:rFonts w:ascii="Georgia" w:hAnsi="Georgia"/>
          <w:sz w:val="12"/>
        </w:rPr>
      </w:pPr>
      <w:r w:rsidRPr="00BB3B3A">
        <w:rPr>
          <w:rFonts w:ascii="Georgia" w:hAnsi="Georgia"/>
          <w:b/>
          <w:highlight w:val="yellow"/>
          <w:u w:val="single"/>
        </w:rPr>
        <w:lastRenderedPageBreak/>
        <w:t>Nuclear power is not</w:t>
      </w:r>
      <w:r w:rsidRPr="00BB3B3A">
        <w:rPr>
          <w:rFonts w:ascii="Georgia" w:hAnsi="Georgia"/>
          <w:sz w:val="12"/>
          <w:highlight w:val="yellow"/>
        </w:rPr>
        <w:t xml:space="preserve"> </w:t>
      </w:r>
      <w:r w:rsidRPr="00BB3B3A">
        <w:rPr>
          <w:rFonts w:ascii="Georgia" w:hAnsi="Georgia"/>
          <w:sz w:val="12"/>
        </w:rPr>
        <w:t xml:space="preserve">“clean and </w:t>
      </w:r>
      <w:r w:rsidRPr="00BB3B3A">
        <w:rPr>
          <w:rFonts w:ascii="Georgia" w:hAnsi="Georgia"/>
          <w:b/>
          <w:highlight w:val="yellow"/>
          <w:u w:val="single"/>
        </w:rPr>
        <w:t>green</w:t>
      </w:r>
      <w:r w:rsidRPr="00BB3B3A">
        <w:rPr>
          <w:rFonts w:ascii="Georgia" w:hAnsi="Georgia"/>
          <w:sz w:val="12"/>
        </w:rPr>
        <w:t xml:space="preserve">,” as the industry claims, </w:t>
      </w:r>
      <w:r w:rsidRPr="00BB3B3A">
        <w:rPr>
          <w:rFonts w:ascii="Georgia" w:hAnsi="Georgia"/>
          <w:b/>
          <w:u w:val="single"/>
        </w:rPr>
        <w:t xml:space="preserve">because </w:t>
      </w:r>
      <w:r w:rsidRPr="00BB3B3A">
        <w:rPr>
          <w:rFonts w:ascii="Georgia" w:hAnsi="Georgia"/>
          <w:b/>
          <w:highlight w:val="yellow"/>
          <w:u w:val="single"/>
        </w:rPr>
        <w:t>large amounts of</w:t>
      </w:r>
      <w:r w:rsidRPr="00BB3B3A">
        <w:rPr>
          <w:rFonts w:ascii="Georgia" w:hAnsi="Georgia"/>
          <w:sz w:val="12"/>
          <w:highlight w:val="yellow"/>
        </w:rPr>
        <w:t xml:space="preserve"> </w:t>
      </w:r>
      <w:r w:rsidRPr="00BB3B3A">
        <w:rPr>
          <w:rFonts w:ascii="Georgia" w:hAnsi="Georgia"/>
          <w:sz w:val="12"/>
        </w:rPr>
        <w:t xml:space="preserve">traditional </w:t>
      </w:r>
      <w:r w:rsidRPr="00BB3B3A">
        <w:rPr>
          <w:rFonts w:ascii="Georgia" w:hAnsi="Georgia"/>
          <w:b/>
          <w:highlight w:val="yellow"/>
          <w:u w:val="single"/>
        </w:rPr>
        <w:t>fossil fuels are required to mine</w:t>
      </w:r>
      <w:r w:rsidRPr="00BB3B3A">
        <w:rPr>
          <w:rFonts w:ascii="Georgia" w:hAnsi="Georgia"/>
          <w:sz w:val="12"/>
          <w:highlight w:val="yellow"/>
        </w:rPr>
        <w:t xml:space="preserve"> </w:t>
      </w:r>
      <w:r w:rsidRPr="00BB3B3A">
        <w:rPr>
          <w:rFonts w:ascii="Georgia" w:hAnsi="Georgia"/>
          <w:b/>
          <w:u w:val="single"/>
        </w:rPr>
        <w:t>and refine</w:t>
      </w:r>
      <w:r w:rsidRPr="00BB3B3A">
        <w:rPr>
          <w:rFonts w:ascii="Georgia" w:hAnsi="Georgia"/>
          <w:sz w:val="12"/>
        </w:rPr>
        <w:t xml:space="preserve"> the </w:t>
      </w:r>
      <w:r w:rsidRPr="00BB3B3A">
        <w:rPr>
          <w:rFonts w:ascii="Georgia" w:hAnsi="Georgia"/>
          <w:b/>
          <w:highlight w:val="yellow"/>
          <w:u w:val="single"/>
        </w:rPr>
        <w:t xml:space="preserve">uranium </w:t>
      </w:r>
      <w:r w:rsidRPr="00BB3B3A">
        <w:rPr>
          <w:rFonts w:ascii="Georgia" w:hAnsi="Georgia"/>
          <w:b/>
          <w:u w:val="single"/>
        </w:rPr>
        <w:t>needed to</w:t>
      </w:r>
      <w:r w:rsidRPr="00BB3B3A">
        <w:rPr>
          <w:rFonts w:ascii="Georgia" w:hAnsi="Georgia"/>
          <w:sz w:val="12"/>
        </w:rPr>
        <w:t xml:space="preserve"> run nuclear power </w:t>
      </w:r>
      <w:r w:rsidRPr="00BB3B3A">
        <w:rPr>
          <w:rFonts w:ascii="Georgia" w:hAnsi="Georgia"/>
          <w:b/>
          <w:u w:val="single"/>
        </w:rPr>
        <w:t>reactors</w:t>
      </w:r>
      <w:r w:rsidRPr="00BB3B3A">
        <w:rPr>
          <w:rFonts w:ascii="Georgia" w:hAnsi="Georgia"/>
          <w:sz w:val="12"/>
        </w:rPr>
        <w:t xml:space="preserve">, </w:t>
      </w:r>
      <w:r w:rsidRPr="00BB3B3A">
        <w:rPr>
          <w:rFonts w:ascii="Georgia" w:hAnsi="Georgia"/>
          <w:b/>
          <w:u w:val="single"/>
        </w:rPr>
        <w:t>to construct</w:t>
      </w:r>
      <w:r w:rsidRPr="00BB3B3A">
        <w:rPr>
          <w:rFonts w:ascii="Georgia" w:hAnsi="Georgia"/>
          <w:sz w:val="12"/>
        </w:rPr>
        <w:t xml:space="preserve"> the massive concrete reactor </w:t>
      </w:r>
      <w:r w:rsidRPr="00BB3B3A">
        <w:rPr>
          <w:rFonts w:ascii="Georgia" w:hAnsi="Georgia"/>
          <w:b/>
          <w:u w:val="single"/>
        </w:rPr>
        <w:t xml:space="preserve">buildings, </w:t>
      </w:r>
      <w:r w:rsidRPr="00BB3B3A">
        <w:rPr>
          <w:rFonts w:ascii="Georgia" w:hAnsi="Georgia"/>
          <w:b/>
          <w:highlight w:val="yellow"/>
          <w:u w:val="single"/>
        </w:rPr>
        <w:t>and to transport</w:t>
      </w:r>
      <w:r w:rsidRPr="00BB3B3A">
        <w:rPr>
          <w:rFonts w:ascii="Georgia" w:hAnsi="Georgia"/>
          <w:sz w:val="12"/>
          <w:highlight w:val="yellow"/>
        </w:rPr>
        <w:t xml:space="preserve"> </w:t>
      </w:r>
      <w:r w:rsidRPr="00BB3B3A">
        <w:rPr>
          <w:rFonts w:ascii="Georgia" w:hAnsi="Georgia"/>
          <w:sz w:val="12"/>
        </w:rPr>
        <w:t xml:space="preserve">and store the </w:t>
      </w:r>
      <w:r w:rsidRPr="00BB3B3A">
        <w:rPr>
          <w:rFonts w:ascii="Georgia" w:hAnsi="Georgia"/>
          <w:b/>
          <w:u w:val="single"/>
        </w:rPr>
        <w:t>toxic</w:t>
      </w:r>
      <w:r w:rsidRPr="00BB3B3A">
        <w:rPr>
          <w:rFonts w:ascii="Georgia" w:hAnsi="Georgia"/>
          <w:sz w:val="12"/>
        </w:rPr>
        <w:t xml:space="preserve"> radioactive </w:t>
      </w:r>
      <w:r w:rsidRPr="00BB3B3A">
        <w:rPr>
          <w:rFonts w:ascii="Georgia" w:hAnsi="Georgia"/>
          <w:b/>
          <w:highlight w:val="yellow"/>
          <w:u w:val="single"/>
        </w:rPr>
        <w:t>waste</w:t>
      </w:r>
      <w:r w:rsidRPr="00BB3B3A">
        <w:rPr>
          <w:rFonts w:ascii="Georgia" w:hAnsi="Georgia"/>
          <w:sz w:val="12"/>
          <w:highlight w:val="yellow"/>
        </w:rPr>
        <w:t xml:space="preserve"> </w:t>
      </w:r>
      <w:r w:rsidRPr="00BB3B3A">
        <w:rPr>
          <w:rFonts w:ascii="Georgia" w:hAnsi="Georgia"/>
          <w:sz w:val="12"/>
        </w:rPr>
        <w:t xml:space="preserve">created by the nuclear process. </w:t>
      </w:r>
      <w:r w:rsidRPr="00BB3B3A">
        <w:rPr>
          <w:rFonts w:ascii="Georgia" w:hAnsi="Georgia"/>
          <w:b/>
          <w:highlight w:val="yellow"/>
          <w:u w:val="single"/>
        </w:rPr>
        <w:t xml:space="preserve">Burning </w:t>
      </w:r>
      <w:r w:rsidRPr="00BB3B3A">
        <w:rPr>
          <w:rFonts w:ascii="Georgia" w:hAnsi="Georgia"/>
          <w:b/>
          <w:u w:val="single"/>
        </w:rPr>
        <w:t xml:space="preserve">of </w:t>
      </w:r>
      <w:r w:rsidRPr="00BB3B3A">
        <w:rPr>
          <w:rFonts w:ascii="Georgia" w:hAnsi="Georgia"/>
          <w:b/>
          <w:highlight w:val="yellow"/>
          <w:u w:val="single"/>
        </w:rPr>
        <w:t xml:space="preserve">this </w:t>
      </w:r>
      <w:r w:rsidRPr="00BB3B3A">
        <w:rPr>
          <w:rFonts w:ascii="Georgia" w:hAnsi="Georgia"/>
          <w:sz w:val="12"/>
        </w:rPr>
        <w:t xml:space="preserve">fossil fuel </w:t>
      </w:r>
      <w:r w:rsidRPr="00BB3B3A">
        <w:rPr>
          <w:rFonts w:ascii="Georgia" w:hAnsi="Georgia"/>
          <w:b/>
          <w:highlight w:val="yellow"/>
          <w:u w:val="single"/>
        </w:rPr>
        <w:t xml:space="preserve">emits </w:t>
      </w:r>
      <w:r w:rsidRPr="00BB3B3A">
        <w:rPr>
          <w:rFonts w:ascii="Georgia" w:hAnsi="Georgia"/>
          <w:b/>
          <w:u w:val="single"/>
        </w:rPr>
        <w:t xml:space="preserve">significant </w:t>
      </w:r>
      <w:r w:rsidRPr="00BB3B3A">
        <w:rPr>
          <w:rFonts w:ascii="Georgia" w:hAnsi="Georgia"/>
          <w:sz w:val="12"/>
        </w:rPr>
        <w:t>quantities of carbon dioxide (CO2)—the primary “</w:t>
      </w:r>
      <w:r w:rsidRPr="00BB3B3A">
        <w:rPr>
          <w:rFonts w:ascii="Georgia" w:hAnsi="Georgia"/>
          <w:b/>
          <w:highlight w:val="yellow"/>
          <w:u w:val="single"/>
        </w:rPr>
        <w:t>greenhouse g</w:t>
      </w:r>
      <w:r w:rsidRPr="00BB3B3A">
        <w:rPr>
          <w:rFonts w:ascii="Georgia" w:hAnsi="Georgia"/>
          <w:b/>
          <w:u w:val="single"/>
        </w:rPr>
        <w:t>as</w:t>
      </w:r>
      <w:r w:rsidRPr="00BB3B3A">
        <w:rPr>
          <w:rFonts w:ascii="Georgia" w:hAnsi="Georgia"/>
          <w:sz w:val="12"/>
        </w:rPr>
        <w:t xml:space="preserve">”—into the atmosphere. In addition, </w:t>
      </w:r>
      <w:r w:rsidRPr="00BB3B3A">
        <w:rPr>
          <w:rFonts w:ascii="Georgia" w:hAnsi="Georgia"/>
          <w:b/>
          <w:u w:val="single"/>
        </w:rPr>
        <w:t>large amounts of</w:t>
      </w:r>
      <w:r w:rsidRPr="00BB3B3A">
        <w:rPr>
          <w:rFonts w:ascii="Georgia" w:hAnsi="Georgia"/>
          <w:sz w:val="12"/>
        </w:rPr>
        <w:t xml:space="preserve"> the now-banned chlorofluorocarbon gas (</w:t>
      </w:r>
      <w:r w:rsidRPr="00BB3B3A">
        <w:rPr>
          <w:rFonts w:ascii="Georgia" w:hAnsi="Georgia"/>
          <w:b/>
          <w:highlight w:val="yellow"/>
          <w:u w:val="single"/>
        </w:rPr>
        <w:t>CFC</w:t>
      </w:r>
      <w:r w:rsidRPr="00BB3B3A">
        <w:rPr>
          <w:rFonts w:ascii="Georgia" w:hAnsi="Georgia"/>
          <w:sz w:val="12"/>
          <w:highlight w:val="yellow"/>
        </w:rPr>
        <w:t xml:space="preserve">) </w:t>
      </w:r>
      <w:r w:rsidRPr="00BB3B3A">
        <w:rPr>
          <w:rFonts w:ascii="Georgia" w:hAnsi="Georgia"/>
          <w:b/>
          <w:highlight w:val="yellow"/>
          <w:u w:val="single"/>
        </w:rPr>
        <w:t>are emitted</w:t>
      </w:r>
      <w:r w:rsidRPr="00BB3B3A">
        <w:rPr>
          <w:rFonts w:ascii="Georgia" w:hAnsi="Georgia"/>
          <w:sz w:val="12"/>
          <w:highlight w:val="yellow"/>
        </w:rPr>
        <w:t xml:space="preserve"> </w:t>
      </w:r>
      <w:r w:rsidRPr="00BB3B3A">
        <w:rPr>
          <w:rFonts w:ascii="Georgia" w:hAnsi="Georgia"/>
          <w:b/>
          <w:highlight w:val="yellow"/>
          <w:u w:val="single"/>
        </w:rPr>
        <w:t>during</w:t>
      </w:r>
      <w:r w:rsidRPr="00BB3B3A">
        <w:rPr>
          <w:rFonts w:ascii="Georgia" w:hAnsi="Georgia"/>
          <w:sz w:val="12"/>
          <w:highlight w:val="yellow"/>
        </w:rPr>
        <w:t xml:space="preserve"> </w:t>
      </w:r>
      <w:r w:rsidRPr="00BB3B3A">
        <w:rPr>
          <w:rFonts w:ascii="Georgia" w:hAnsi="Georgia"/>
          <w:sz w:val="12"/>
        </w:rPr>
        <w:t xml:space="preserve">the </w:t>
      </w:r>
      <w:r w:rsidRPr="00BB3B3A">
        <w:rPr>
          <w:rFonts w:ascii="Georgia" w:hAnsi="Georgia"/>
          <w:b/>
          <w:highlight w:val="yellow"/>
          <w:u w:val="single"/>
        </w:rPr>
        <w:t>enrichment of uranium</w:t>
      </w:r>
      <w:r w:rsidRPr="00BB3B3A">
        <w:rPr>
          <w:rFonts w:ascii="Georgia" w:hAnsi="Georgia"/>
          <w:sz w:val="12"/>
        </w:rPr>
        <w:t xml:space="preserve">. </w:t>
      </w:r>
      <w:r w:rsidRPr="00BB3B3A">
        <w:rPr>
          <w:rFonts w:ascii="Georgia" w:hAnsi="Georgia"/>
          <w:b/>
          <w:highlight w:val="yellow"/>
          <w:u w:val="single"/>
        </w:rPr>
        <w:t xml:space="preserve">CFC </w:t>
      </w:r>
      <w:r w:rsidRPr="00BB3B3A">
        <w:rPr>
          <w:rFonts w:ascii="Georgia" w:hAnsi="Georgia"/>
          <w:b/>
          <w:u w:val="single"/>
        </w:rPr>
        <w:t xml:space="preserve">gas </w:t>
      </w:r>
      <w:r w:rsidRPr="00BB3B3A">
        <w:rPr>
          <w:rFonts w:ascii="Georgia" w:hAnsi="Georgia"/>
          <w:b/>
          <w:highlight w:val="yellow"/>
          <w:u w:val="single"/>
        </w:rPr>
        <w:t>is</w:t>
      </w:r>
      <w:r w:rsidRPr="00BB3B3A">
        <w:rPr>
          <w:rFonts w:ascii="Georgia" w:hAnsi="Georgia"/>
          <w:sz w:val="12"/>
          <w:highlight w:val="yellow"/>
        </w:rPr>
        <w:t xml:space="preserve"> </w:t>
      </w:r>
      <w:r w:rsidRPr="00BB3B3A">
        <w:rPr>
          <w:rFonts w:ascii="Georgia" w:hAnsi="Georgia"/>
          <w:b/>
          <w:u w:val="single"/>
        </w:rPr>
        <w:t>not</w:t>
      </w:r>
      <w:r w:rsidRPr="00BB3B3A">
        <w:rPr>
          <w:rFonts w:ascii="Georgia" w:hAnsi="Georgia"/>
          <w:sz w:val="12"/>
        </w:rPr>
        <w:t xml:space="preserve"> </w:t>
      </w:r>
      <w:r w:rsidRPr="00BB3B3A">
        <w:rPr>
          <w:rFonts w:ascii="Georgia" w:hAnsi="Georgia"/>
          <w:b/>
          <w:u w:val="single"/>
        </w:rPr>
        <w:t>only</w:t>
      </w:r>
      <w:r w:rsidRPr="00BB3B3A">
        <w:rPr>
          <w:rFonts w:ascii="Georgia" w:hAnsi="Georgia"/>
          <w:sz w:val="12"/>
        </w:rPr>
        <w:t xml:space="preserve"> 10,000 to </w:t>
      </w:r>
      <w:r w:rsidRPr="00BB3B3A">
        <w:rPr>
          <w:rFonts w:ascii="Georgia" w:hAnsi="Georgia"/>
          <w:b/>
          <w:u w:val="single"/>
        </w:rPr>
        <w:t>20,000</w:t>
      </w:r>
      <w:r w:rsidRPr="00BB3B3A">
        <w:rPr>
          <w:rFonts w:ascii="Georgia" w:hAnsi="Georgia"/>
          <w:sz w:val="12"/>
        </w:rPr>
        <w:t xml:space="preserve"> times </w:t>
      </w:r>
      <w:r w:rsidRPr="00BB3B3A">
        <w:rPr>
          <w:rFonts w:ascii="Georgia" w:hAnsi="Georgia"/>
          <w:b/>
          <w:highlight w:val="yellow"/>
          <w:u w:val="single"/>
        </w:rPr>
        <w:t>more efficient</w:t>
      </w:r>
      <w:r w:rsidRPr="00BB3B3A">
        <w:rPr>
          <w:rFonts w:ascii="Georgia" w:hAnsi="Georgia"/>
          <w:sz w:val="12"/>
          <w:highlight w:val="yellow"/>
        </w:rPr>
        <w:t xml:space="preserve"> </w:t>
      </w:r>
      <w:r w:rsidRPr="00BB3B3A">
        <w:rPr>
          <w:rFonts w:ascii="Georgia" w:hAnsi="Georgia"/>
          <w:b/>
          <w:highlight w:val="yellow"/>
          <w:u w:val="single"/>
        </w:rPr>
        <w:t>as a</w:t>
      </w:r>
      <w:r w:rsidRPr="00BB3B3A">
        <w:rPr>
          <w:rFonts w:ascii="Georgia" w:hAnsi="Georgia"/>
          <w:sz w:val="12"/>
          <w:highlight w:val="yellow"/>
        </w:rPr>
        <w:t xml:space="preserve">n </w:t>
      </w:r>
      <w:r w:rsidRPr="00BB3B3A">
        <w:rPr>
          <w:rFonts w:ascii="Georgia" w:hAnsi="Georgia"/>
          <w:sz w:val="12"/>
        </w:rPr>
        <w:t xml:space="preserve">atmospheric </w:t>
      </w:r>
      <w:r w:rsidRPr="00BB3B3A">
        <w:rPr>
          <w:rFonts w:ascii="Georgia" w:hAnsi="Georgia"/>
          <w:b/>
          <w:highlight w:val="yellow"/>
          <w:u w:val="single"/>
        </w:rPr>
        <w:t>heat trapper</w:t>
      </w:r>
      <w:r w:rsidRPr="00BB3B3A">
        <w:rPr>
          <w:rFonts w:ascii="Georgia" w:hAnsi="Georgia"/>
          <w:sz w:val="12"/>
          <w:highlight w:val="yellow"/>
        </w:rPr>
        <w:t xml:space="preserve"> </w:t>
      </w:r>
      <w:r w:rsidRPr="00BB3B3A">
        <w:rPr>
          <w:rFonts w:ascii="Georgia" w:hAnsi="Georgia"/>
          <w:sz w:val="12"/>
        </w:rPr>
        <w:t xml:space="preserve">(“greenhouse gas”) than CO2, </w:t>
      </w:r>
      <w:r w:rsidRPr="00BB3B3A">
        <w:rPr>
          <w:rFonts w:ascii="Georgia" w:hAnsi="Georgia"/>
          <w:b/>
          <w:u w:val="single"/>
        </w:rPr>
        <w:t xml:space="preserve">but </w:t>
      </w:r>
      <w:r w:rsidRPr="00BB3B3A">
        <w:rPr>
          <w:rFonts w:ascii="Georgia" w:hAnsi="Georgia"/>
          <w:b/>
          <w:highlight w:val="yellow"/>
          <w:u w:val="single"/>
        </w:rPr>
        <w:t>it</w:t>
      </w:r>
      <w:r w:rsidRPr="00BB3B3A">
        <w:rPr>
          <w:rFonts w:ascii="Georgia" w:hAnsi="Georgia"/>
          <w:sz w:val="12"/>
          <w:highlight w:val="yellow"/>
        </w:rPr>
        <w:t xml:space="preserve"> </w:t>
      </w:r>
      <w:r w:rsidRPr="00BB3B3A">
        <w:rPr>
          <w:rFonts w:ascii="Georgia" w:hAnsi="Georgia"/>
          <w:b/>
          <w:highlight w:val="yellow"/>
          <w:u w:val="single"/>
        </w:rPr>
        <w:t>is a</w:t>
      </w:r>
      <w:r w:rsidRPr="00BB3B3A">
        <w:rPr>
          <w:rFonts w:ascii="Georgia" w:hAnsi="Georgia"/>
          <w:sz w:val="12"/>
          <w:highlight w:val="yellow"/>
        </w:rPr>
        <w:t xml:space="preserve"> </w:t>
      </w:r>
      <w:r w:rsidRPr="00BB3B3A">
        <w:rPr>
          <w:rFonts w:ascii="Georgia" w:hAnsi="Georgia"/>
          <w:sz w:val="12"/>
        </w:rPr>
        <w:t xml:space="preserve">classic “pollutant” and a potent </w:t>
      </w:r>
      <w:r w:rsidRPr="00BB3B3A">
        <w:rPr>
          <w:rFonts w:ascii="Georgia" w:hAnsi="Georgia"/>
          <w:b/>
          <w:highlight w:val="yellow"/>
          <w:u w:val="single"/>
        </w:rPr>
        <w:t>destroyer of the ozone layer</w:t>
      </w:r>
      <w:r w:rsidRPr="00BB3B3A">
        <w:rPr>
          <w:rFonts w:ascii="Georgia" w:hAnsi="Georgia"/>
          <w:sz w:val="12"/>
        </w:rPr>
        <w:t xml:space="preserve">. While currently the creation of nuclear electricity produces only one-third the amount of CO2 emitted from a similar-sized, conventional gas generator, this is a transitory statistic. Over several decades, as the concentration of available uranium ore declines, more fossil fuels will be required to extract the ore from less concentrated ore veins. </w:t>
      </w:r>
      <w:r w:rsidRPr="00BB3B3A">
        <w:rPr>
          <w:rFonts w:ascii="Georgia" w:hAnsi="Georgia"/>
          <w:b/>
          <w:u w:val="single"/>
        </w:rPr>
        <w:t>Within ten to twenty years</w:t>
      </w:r>
      <w:r w:rsidRPr="00BB3B3A">
        <w:rPr>
          <w:rFonts w:ascii="Georgia" w:hAnsi="Georgia"/>
          <w:sz w:val="12"/>
        </w:rPr>
        <w:t xml:space="preserve">, </w:t>
      </w:r>
      <w:r w:rsidRPr="00BB3B3A">
        <w:rPr>
          <w:rFonts w:ascii="Georgia" w:hAnsi="Georgia"/>
          <w:b/>
          <w:u w:val="single"/>
        </w:rPr>
        <w:t>nuclear reactors will produce no net energy</w:t>
      </w:r>
      <w:r w:rsidRPr="00BB3B3A">
        <w:rPr>
          <w:rFonts w:ascii="Georgia" w:hAnsi="Georgia"/>
          <w:sz w:val="12"/>
        </w:rPr>
        <w:t xml:space="preserve"> </w:t>
      </w:r>
      <w:r w:rsidRPr="00BB3B3A">
        <w:rPr>
          <w:rFonts w:ascii="Georgia" w:hAnsi="Georgia"/>
          <w:b/>
          <w:u w:val="single"/>
        </w:rPr>
        <w:t>because</w:t>
      </w:r>
      <w:r w:rsidRPr="00BB3B3A">
        <w:rPr>
          <w:rFonts w:ascii="Georgia" w:hAnsi="Georgia"/>
          <w:sz w:val="12"/>
        </w:rPr>
        <w:t xml:space="preserve"> </w:t>
      </w:r>
      <w:r w:rsidRPr="00BB3B3A">
        <w:rPr>
          <w:rFonts w:ascii="Georgia" w:hAnsi="Georgia"/>
          <w:b/>
          <w:u w:val="single"/>
        </w:rPr>
        <w:t>of</w:t>
      </w:r>
      <w:r w:rsidRPr="00BB3B3A">
        <w:rPr>
          <w:rFonts w:ascii="Georgia" w:hAnsi="Georgia"/>
          <w:sz w:val="12"/>
        </w:rPr>
        <w:t xml:space="preserve"> </w:t>
      </w:r>
      <w:r w:rsidRPr="00BB3B3A">
        <w:rPr>
          <w:rFonts w:ascii="Georgia" w:hAnsi="Georgia"/>
          <w:b/>
          <w:u w:val="single"/>
        </w:rPr>
        <w:t>the</w:t>
      </w:r>
      <w:r w:rsidRPr="00BB3B3A">
        <w:rPr>
          <w:rFonts w:ascii="Georgia" w:hAnsi="Georgia"/>
          <w:sz w:val="12"/>
        </w:rPr>
        <w:t xml:space="preserve"> massive amounts of </w:t>
      </w:r>
      <w:r w:rsidRPr="00BB3B3A">
        <w:rPr>
          <w:rFonts w:ascii="Georgia" w:hAnsi="Georgia"/>
          <w:b/>
          <w:u w:val="single"/>
        </w:rPr>
        <w:t>fossil fuel that will be</w:t>
      </w:r>
      <w:r w:rsidRPr="00BB3B3A">
        <w:rPr>
          <w:rFonts w:ascii="Georgia" w:hAnsi="Georgia"/>
          <w:sz w:val="12"/>
        </w:rPr>
        <w:t xml:space="preserve"> </w:t>
      </w:r>
      <w:r w:rsidRPr="00BB3B3A">
        <w:rPr>
          <w:rFonts w:ascii="Georgia" w:hAnsi="Georgia"/>
          <w:b/>
          <w:u w:val="single"/>
        </w:rPr>
        <w:t>necessary to mine</w:t>
      </w:r>
      <w:r w:rsidRPr="00BB3B3A">
        <w:rPr>
          <w:rFonts w:ascii="Georgia" w:hAnsi="Georgia"/>
          <w:sz w:val="12"/>
        </w:rPr>
        <w:t xml:space="preserve"> </w:t>
      </w:r>
      <w:r w:rsidRPr="00BB3B3A">
        <w:rPr>
          <w:rFonts w:ascii="Georgia" w:hAnsi="Georgia"/>
          <w:b/>
          <w:u w:val="single"/>
        </w:rPr>
        <w:t>and</w:t>
      </w:r>
      <w:r w:rsidRPr="00BB3B3A">
        <w:rPr>
          <w:rFonts w:ascii="Georgia" w:hAnsi="Georgia"/>
          <w:sz w:val="12"/>
        </w:rPr>
        <w:t xml:space="preserve"> to </w:t>
      </w:r>
      <w:r w:rsidRPr="00BB3B3A">
        <w:rPr>
          <w:rFonts w:ascii="Georgia" w:hAnsi="Georgia"/>
          <w:b/>
          <w:u w:val="single"/>
        </w:rPr>
        <w:t>enrich</w:t>
      </w:r>
      <w:r w:rsidRPr="00BB3B3A">
        <w:rPr>
          <w:rFonts w:ascii="Georgia" w:hAnsi="Georgia"/>
          <w:sz w:val="12"/>
        </w:rPr>
        <w:t xml:space="preserve"> the remaining poor grades of uranium. (The nuclear power industry contends that large quantities of uranium can be obtained by reprocessing radioactive spent fuel. However, this process is extremely expensive, medically </w:t>
      </w:r>
      <w:r w:rsidRPr="00BB3B3A">
        <w:rPr>
          <w:rFonts w:ascii="Georgia" w:hAnsi="Georgia"/>
          <w:sz w:val="12"/>
          <w:szCs w:val="12"/>
        </w:rPr>
        <w:t>dangerous for nuclear workers, and releases large amounts of radioactive material into the air and water; it is therefore not a pragmatic consideration.) By extension, the operation of nuclear power plants will then produce exactly the same amounts of greenhouse gases and air pollution as standard power plants</w:t>
      </w:r>
      <w:r w:rsidRPr="00BB3B3A">
        <w:rPr>
          <w:rFonts w:ascii="Georgia" w:hAnsi="Georgia"/>
          <w:sz w:val="12"/>
        </w:rPr>
        <w:t xml:space="preserve">. Contrary to the nuclear industry claims, smoothly running nuclear power plants are also not emission free. Government </w:t>
      </w:r>
      <w:r w:rsidRPr="00BB3B3A">
        <w:rPr>
          <w:rFonts w:ascii="Georgia" w:hAnsi="Georgia"/>
          <w:b/>
          <w:highlight w:val="yellow"/>
          <w:u w:val="single"/>
        </w:rPr>
        <w:t>regulations allow nuclear plants “routinely</w:t>
      </w:r>
      <w:r w:rsidRPr="00BB3B3A">
        <w:rPr>
          <w:rFonts w:ascii="Georgia" w:hAnsi="Georgia"/>
          <w:b/>
          <w:u w:val="single"/>
        </w:rPr>
        <w:t>”</w:t>
      </w:r>
      <w:r w:rsidRPr="00BB3B3A">
        <w:rPr>
          <w:rFonts w:ascii="Georgia" w:hAnsi="Georgia"/>
          <w:sz w:val="12"/>
        </w:rPr>
        <w:t xml:space="preserve"> to </w:t>
      </w:r>
      <w:r w:rsidRPr="00BB3B3A">
        <w:rPr>
          <w:rFonts w:ascii="Georgia" w:hAnsi="Georgia"/>
          <w:b/>
          <w:highlight w:val="yellow"/>
          <w:u w:val="single"/>
        </w:rPr>
        <w:t>emit</w:t>
      </w:r>
      <w:r w:rsidRPr="00BB3B3A">
        <w:rPr>
          <w:rFonts w:ascii="Georgia" w:hAnsi="Georgia"/>
          <w:sz w:val="12"/>
          <w:highlight w:val="yellow"/>
        </w:rPr>
        <w:t xml:space="preserve"> </w:t>
      </w:r>
      <w:r w:rsidRPr="00BB3B3A">
        <w:rPr>
          <w:rFonts w:ascii="Georgia" w:hAnsi="Georgia"/>
          <w:sz w:val="12"/>
        </w:rPr>
        <w:t xml:space="preserve">hundreds of thousands of curies of </w:t>
      </w:r>
      <w:r w:rsidRPr="00BB3B3A">
        <w:rPr>
          <w:rFonts w:ascii="Georgia" w:hAnsi="Georgia"/>
          <w:b/>
          <w:highlight w:val="yellow"/>
          <w:u w:val="single"/>
        </w:rPr>
        <w:t>radioactive gases</w:t>
      </w:r>
      <w:r w:rsidRPr="00BB3B3A">
        <w:rPr>
          <w:rFonts w:ascii="Georgia" w:hAnsi="Georgia"/>
          <w:sz w:val="12"/>
          <w:highlight w:val="yellow"/>
        </w:rPr>
        <w:t xml:space="preserve"> </w:t>
      </w:r>
      <w:r w:rsidRPr="00BB3B3A">
        <w:rPr>
          <w:rFonts w:ascii="Georgia" w:hAnsi="Georgia"/>
          <w:sz w:val="12"/>
        </w:rPr>
        <w:t xml:space="preserve">and other radioactive elements </w:t>
      </w:r>
      <w:r w:rsidRPr="00BB3B3A">
        <w:rPr>
          <w:rFonts w:ascii="Georgia" w:hAnsi="Georgia"/>
          <w:b/>
          <w:highlight w:val="yellow"/>
          <w:u w:val="single"/>
        </w:rPr>
        <w:t>into the</w:t>
      </w:r>
      <w:r w:rsidRPr="00BB3B3A">
        <w:rPr>
          <w:rFonts w:ascii="Georgia" w:hAnsi="Georgia"/>
          <w:sz w:val="12"/>
          <w:highlight w:val="yellow"/>
        </w:rPr>
        <w:t xml:space="preserve"> </w:t>
      </w:r>
      <w:r w:rsidRPr="00BB3B3A">
        <w:rPr>
          <w:rFonts w:ascii="Georgia" w:hAnsi="Georgia"/>
          <w:b/>
          <w:highlight w:val="yellow"/>
          <w:u w:val="single"/>
        </w:rPr>
        <w:t>environment</w:t>
      </w:r>
      <w:r w:rsidRPr="00BB3B3A">
        <w:rPr>
          <w:rFonts w:ascii="Georgia" w:hAnsi="Georgia"/>
          <w:sz w:val="12"/>
          <w:highlight w:val="yellow"/>
        </w:rPr>
        <w:t xml:space="preserve"> </w:t>
      </w:r>
      <w:r w:rsidRPr="00BB3B3A">
        <w:rPr>
          <w:rFonts w:ascii="Georgia" w:hAnsi="Georgia"/>
          <w:sz w:val="12"/>
        </w:rPr>
        <w:t xml:space="preserve">every year. Thousands of </w:t>
      </w:r>
      <w:r w:rsidRPr="00BB3B3A">
        <w:rPr>
          <w:rFonts w:ascii="Georgia" w:hAnsi="Georgia"/>
          <w:b/>
          <w:u w:val="single"/>
        </w:rPr>
        <w:t>tons</w:t>
      </w:r>
      <w:r w:rsidRPr="00BB3B3A">
        <w:rPr>
          <w:rFonts w:ascii="Georgia" w:hAnsi="Georgia"/>
          <w:sz w:val="12"/>
        </w:rPr>
        <w:t xml:space="preserve"> </w:t>
      </w:r>
      <w:r w:rsidRPr="00BB3B3A">
        <w:rPr>
          <w:rFonts w:ascii="Georgia" w:hAnsi="Georgia"/>
          <w:b/>
          <w:u w:val="single"/>
        </w:rPr>
        <w:t>of</w:t>
      </w:r>
      <w:r w:rsidRPr="00BB3B3A">
        <w:rPr>
          <w:rFonts w:ascii="Georgia" w:hAnsi="Georgia"/>
          <w:sz w:val="12"/>
        </w:rPr>
        <w:t xml:space="preserve"> solid radioactive </w:t>
      </w:r>
      <w:r w:rsidRPr="00BB3B3A">
        <w:rPr>
          <w:rFonts w:ascii="Georgia" w:hAnsi="Georgia"/>
          <w:b/>
          <w:u w:val="single"/>
        </w:rPr>
        <w:t>waste are</w:t>
      </w:r>
      <w:r w:rsidRPr="00BB3B3A">
        <w:rPr>
          <w:rFonts w:ascii="Georgia" w:hAnsi="Georgia"/>
          <w:sz w:val="12"/>
        </w:rPr>
        <w:t xml:space="preserve"> presently </w:t>
      </w:r>
      <w:r w:rsidRPr="00BB3B3A">
        <w:rPr>
          <w:rFonts w:ascii="Georgia" w:hAnsi="Georgia"/>
          <w:b/>
          <w:u w:val="single"/>
        </w:rPr>
        <w:t>accumulating</w:t>
      </w:r>
      <w:r w:rsidRPr="00BB3B3A">
        <w:rPr>
          <w:rFonts w:ascii="Georgia" w:hAnsi="Georgia"/>
          <w:sz w:val="12"/>
        </w:rPr>
        <w:t xml:space="preserve"> </w:t>
      </w:r>
      <w:r w:rsidRPr="00BB3B3A">
        <w:rPr>
          <w:rFonts w:ascii="Georgia" w:hAnsi="Georgia"/>
          <w:b/>
          <w:u w:val="single"/>
        </w:rPr>
        <w:t>in</w:t>
      </w:r>
      <w:r w:rsidRPr="00BB3B3A">
        <w:rPr>
          <w:rFonts w:ascii="Georgia" w:hAnsi="Georgia"/>
          <w:sz w:val="12"/>
        </w:rPr>
        <w:t xml:space="preserve"> the cooling pools beside the 103 operating nuclear plants in </w:t>
      </w:r>
      <w:r w:rsidRPr="00BB3B3A">
        <w:rPr>
          <w:rFonts w:ascii="Georgia" w:hAnsi="Georgia"/>
          <w:b/>
          <w:u w:val="single"/>
        </w:rPr>
        <w:t>the United</w:t>
      </w:r>
      <w:r w:rsidRPr="00BB3B3A">
        <w:rPr>
          <w:rFonts w:ascii="Georgia" w:hAnsi="Georgia"/>
          <w:sz w:val="12"/>
        </w:rPr>
        <w:t xml:space="preserve"> </w:t>
      </w:r>
      <w:r w:rsidRPr="00BB3B3A">
        <w:rPr>
          <w:rFonts w:ascii="Georgia" w:hAnsi="Georgia"/>
          <w:b/>
          <w:u w:val="single"/>
        </w:rPr>
        <w:t>States</w:t>
      </w:r>
      <w:r w:rsidRPr="00BB3B3A">
        <w:rPr>
          <w:rFonts w:ascii="Georgia" w:hAnsi="Georgia"/>
          <w:sz w:val="12"/>
        </w:rPr>
        <w:t xml:space="preserve"> and hundreds of others throughout the world. This waste contains extremely toxic elements that will inevitably pollute the environment and human food chains, a legacy that will lead to epidemics of cancer, leukemia, and genetic disease in populations living near nuclear power plants or radioactive waste facilities for many generations to come. </w:t>
      </w:r>
    </w:p>
    <w:p w14:paraId="55F66502" w14:textId="25DE387A" w:rsidR="008A172A" w:rsidRDefault="008A172A" w:rsidP="004530F0">
      <w:pPr>
        <w:pStyle w:val="Heading3"/>
      </w:pPr>
      <w:r w:rsidRPr="00BB3B3A">
        <w:lastRenderedPageBreak/>
        <w:t>Space:</w:t>
      </w:r>
    </w:p>
    <w:p w14:paraId="568AF213" w14:textId="2B75A7C2" w:rsidR="00677580" w:rsidRPr="00677580" w:rsidRDefault="00677580" w:rsidP="00677580">
      <w:pPr>
        <w:pStyle w:val="Heading4"/>
      </w:pPr>
      <w:r>
        <w:t xml:space="preserve">Evaluate the impacts of the DA through the lense of the aff framework --- if the 1NC did not articulate a reason why the aff perpetuates cap because of the DA then it is </w:t>
      </w:r>
      <w:r w:rsidRPr="00BB3B3A">
        <w:rPr>
          <w:u w:val="single"/>
        </w:rPr>
        <w:t>not offense</w:t>
      </w:r>
      <w:r>
        <w:t xml:space="preserve">.  </w:t>
      </w:r>
    </w:p>
    <w:p w14:paraId="0B71B899" w14:textId="79FF6681" w:rsidR="00677580" w:rsidRDefault="00677580" w:rsidP="00677580">
      <w:pPr>
        <w:pStyle w:val="Heading4"/>
      </w:pPr>
      <w:r>
        <w:t>1] No link --- I say countries ought to prohibit the production, not that we should in space</w:t>
      </w:r>
    </w:p>
    <w:p w14:paraId="7AFFB20A" w14:textId="2DEFDDD1" w:rsidR="00677580" w:rsidRDefault="00677580" w:rsidP="00677580">
      <w:pPr>
        <w:pStyle w:val="Heading4"/>
      </w:pPr>
      <w:r>
        <w:t>2] It’s a link --- the aff is a critique of technocracy --- the disad is a perfect instance of that --- its just another excuse for the state to develop technology for the exchange of state control.</w:t>
      </w:r>
    </w:p>
    <w:p w14:paraId="3E5E2411" w14:textId="47226694" w:rsidR="00677580" w:rsidRPr="00677580" w:rsidRDefault="00677580" w:rsidP="00677580">
      <w:pPr>
        <w:pStyle w:val="Heading4"/>
      </w:pPr>
      <w:r>
        <w:t xml:space="preserve">3] The impact could literally be in a million years --- they say extinction inevitable on earth but don’t say how long that takes. This means case outweighs on time-frame because impact happens NOW. </w:t>
      </w:r>
    </w:p>
    <w:p w14:paraId="49FCE1EA" w14:textId="036B6AA8" w:rsidR="00427ED8" w:rsidRPr="00427ED8" w:rsidRDefault="00677580" w:rsidP="00427ED8">
      <w:pPr>
        <w:pStyle w:val="Heading4"/>
      </w:pPr>
      <w:r>
        <w:t xml:space="preserve">4] </w:t>
      </w:r>
      <w:r w:rsidR="00427ED8" w:rsidRPr="00427ED8">
        <w:t xml:space="preserve">Nuke power isn’t key --- </w:t>
      </w:r>
      <w:r w:rsidR="00427ED8">
        <w:t>its actually much worse for space</w:t>
      </w:r>
      <w:r w:rsidR="00427ED8" w:rsidRPr="00427ED8">
        <w:t>. Solar solves best, that means the squo solves. GROSSMAN:</w:t>
      </w:r>
    </w:p>
    <w:p w14:paraId="0573BB1B" w14:textId="20088EF4" w:rsidR="00427ED8" w:rsidRPr="00427ED8" w:rsidRDefault="00427ED8" w:rsidP="00427ED8">
      <w:pPr>
        <w:contextualSpacing/>
        <w:rPr>
          <w:rFonts w:ascii="Georgia" w:hAnsi="Georgia"/>
          <w:sz w:val="16"/>
          <w:szCs w:val="16"/>
        </w:rPr>
      </w:pPr>
      <w:r>
        <w:rPr>
          <w:rFonts w:ascii="Georgia" w:hAnsi="Georgia"/>
          <w:sz w:val="16"/>
          <w:szCs w:val="16"/>
        </w:rPr>
        <w:t>[</w:t>
      </w:r>
      <w:r w:rsidRPr="00427ED8">
        <w:rPr>
          <w:rFonts w:ascii="Georgia" w:hAnsi="Georgia"/>
          <w:sz w:val="16"/>
          <w:szCs w:val="16"/>
        </w:rPr>
        <w:t xml:space="preserve">Karl Grossman, 11-19-2014, "Recent issues demonstrate risks of nuclear power in space," Enformable, </w:t>
      </w:r>
      <w:hyperlink r:id="rId11" w:history="1">
        <w:r w:rsidRPr="00427ED8">
          <w:rPr>
            <w:rStyle w:val="Hyperlink"/>
            <w:rFonts w:ascii="Georgia" w:hAnsi="Georgia"/>
            <w:sz w:val="16"/>
            <w:szCs w:val="16"/>
          </w:rPr>
          <w:t>http://enformable.com/2014/11/recent-issues-demonstrate-risks-nuclear-power-space/</w:t>
        </w:r>
      </w:hyperlink>
      <w:r w:rsidRPr="00427ED8">
        <w:rPr>
          <w:rFonts w:ascii="Georgia" w:hAnsi="Georgia"/>
          <w:sz w:val="16"/>
          <w:szCs w:val="16"/>
        </w:rPr>
        <w:t xml:space="preserve"> //LHP SG</w:t>
      </w:r>
      <w:r>
        <w:rPr>
          <w:rFonts w:ascii="Georgia" w:hAnsi="Georgia"/>
          <w:sz w:val="16"/>
          <w:szCs w:val="16"/>
        </w:rPr>
        <w:t>]</w:t>
      </w:r>
    </w:p>
    <w:p w14:paraId="2A5996DA" w14:textId="661D59F0" w:rsidR="00427ED8" w:rsidRPr="00677580" w:rsidRDefault="00427ED8" w:rsidP="00427ED8">
      <w:pPr>
        <w:rPr>
          <w:rFonts w:cs="Times New Roman"/>
          <w:color w:val="000000"/>
          <w:sz w:val="12"/>
          <w:szCs w:val="12"/>
        </w:rPr>
      </w:pPr>
      <w:r w:rsidRPr="00D002D4">
        <w:rPr>
          <w:rFonts w:ascii="Georgia" w:hAnsi="Georgia"/>
          <w:b/>
          <w:color w:val="000000" w:themeColor="text1"/>
          <w:szCs w:val="22"/>
          <w:u w:val="single"/>
        </w:rPr>
        <w:t xml:space="preserve">The </w:t>
      </w:r>
      <w:r w:rsidRPr="00427ED8">
        <w:rPr>
          <w:rFonts w:ascii="Georgia" w:hAnsi="Georgia"/>
          <w:b/>
          <w:color w:val="000000" w:themeColor="text1"/>
          <w:szCs w:val="22"/>
          <w:highlight w:val="yellow"/>
          <w:u w:val="single"/>
        </w:rPr>
        <w:t xml:space="preserve">recent crash </w:t>
      </w:r>
      <w:r w:rsidRPr="00D002D4">
        <w:rPr>
          <w:rFonts w:ascii="Georgia" w:hAnsi="Georgia"/>
          <w:b/>
          <w:color w:val="000000" w:themeColor="text1"/>
          <w:szCs w:val="22"/>
          <w:u w:val="single"/>
        </w:rPr>
        <w:t xml:space="preserve">of </w:t>
      </w:r>
      <w:r w:rsidRPr="00D002D4">
        <w:rPr>
          <w:rStyle w:val="LinedDown"/>
        </w:rPr>
        <w:t>Virgin Galactic’s</w:t>
      </w:r>
      <w:r w:rsidRPr="00D002D4">
        <w:rPr>
          <w:rFonts w:ascii="Georgia" w:hAnsi="Georgia"/>
          <w:b/>
          <w:color w:val="000000" w:themeColor="text1"/>
          <w:szCs w:val="22"/>
          <w:u w:val="single"/>
        </w:rPr>
        <w:t xml:space="preserve"> SpaceShip</w:t>
      </w:r>
      <w:r w:rsidRPr="00D002D4">
        <w:rPr>
          <w:rStyle w:val="LinedDown"/>
        </w:rPr>
        <w:t>Two</w:t>
      </w:r>
      <w:r w:rsidRPr="00D002D4">
        <w:rPr>
          <w:rFonts w:ascii="Georgia" w:hAnsi="Georgia"/>
          <w:b/>
          <w:color w:val="000000" w:themeColor="text1"/>
          <w:szCs w:val="22"/>
          <w:u w:val="single"/>
        </w:rPr>
        <w:t xml:space="preserve"> </w:t>
      </w:r>
      <w:r w:rsidRPr="00427ED8">
        <w:rPr>
          <w:rFonts w:ascii="Georgia" w:hAnsi="Georgia"/>
          <w:b/>
          <w:color w:val="000000" w:themeColor="text1"/>
          <w:szCs w:val="22"/>
          <w:highlight w:val="yellow"/>
          <w:u w:val="single"/>
        </w:rPr>
        <w:t xml:space="preserve">and explosion on launch </w:t>
      </w:r>
      <w:r w:rsidRPr="00D002D4">
        <w:rPr>
          <w:rStyle w:val="LinedDown"/>
        </w:rPr>
        <w:t xml:space="preserve">three days earlier of an Antares rocket </w:t>
      </w:r>
      <w:r w:rsidRPr="00427ED8">
        <w:rPr>
          <w:rFonts w:ascii="Georgia" w:hAnsi="Georgia"/>
          <w:b/>
          <w:color w:val="000000" w:themeColor="text1"/>
          <w:szCs w:val="22"/>
          <w:highlight w:val="yellow"/>
          <w:u w:val="single"/>
        </w:rPr>
        <w:t xml:space="preserve">further underline </w:t>
      </w:r>
      <w:r w:rsidRPr="00D002D4">
        <w:rPr>
          <w:rFonts w:ascii="Georgia" w:hAnsi="Georgia"/>
          <w:b/>
          <w:color w:val="000000" w:themeColor="text1"/>
          <w:szCs w:val="22"/>
          <w:u w:val="single"/>
        </w:rPr>
        <w:t xml:space="preserve">the </w:t>
      </w:r>
      <w:r w:rsidRPr="00427ED8">
        <w:rPr>
          <w:rFonts w:ascii="Georgia" w:hAnsi="Georgia"/>
          <w:b/>
          <w:color w:val="000000" w:themeColor="text1"/>
          <w:szCs w:val="22"/>
          <w:highlight w:val="yellow"/>
          <w:u w:val="single"/>
        </w:rPr>
        <w:t xml:space="preserve">dangers of </w:t>
      </w:r>
      <w:r w:rsidRPr="00D002D4">
        <w:rPr>
          <w:rFonts w:ascii="Georgia" w:hAnsi="Georgia"/>
          <w:b/>
          <w:color w:val="000000" w:themeColor="text1"/>
          <w:szCs w:val="22"/>
          <w:u w:val="single"/>
        </w:rPr>
        <w:t xml:space="preserve">inserting </w:t>
      </w:r>
      <w:r w:rsidRPr="00427ED8">
        <w:rPr>
          <w:rFonts w:ascii="Georgia" w:hAnsi="Georgia"/>
          <w:b/>
          <w:color w:val="000000" w:themeColor="text1"/>
          <w:szCs w:val="22"/>
          <w:highlight w:val="yellow"/>
          <w:u w:val="single"/>
        </w:rPr>
        <w:t xml:space="preserve">nuclear </w:t>
      </w:r>
      <w:r w:rsidRPr="00D002D4">
        <w:rPr>
          <w:rFonts w:ascii="Georgia" w:hAnsi="Georgia"/>
          <w:b/>
          <w:color w:val="000000" w:themeColor="text1"/>
          <w:szCs w:val="22"/>
          <w:u w:val="single"/>
        </w:rPr>
        <w:t xml:space="preserve">material </w:t>
      </w:r>
      <w:r w:rsidRPr="00427ED8">
        <w:rPr>
          <w:rFonts w:ascii="Georgia" w:hAnsi="Georgia"/>
          <w:b/>
          <w:color w:val="000000" w:themeColor="text1"/>
          <w:szCs w:val="22"/>
          <w:highlight w:val="yellow"/>
          <w:u w:val="single"/>
        </w:rPr>
        <w:t xml:space="preserve">in </w:t>
      </w:r>
      <w:r w:rsidRPr="00D002D4">
        <w:rPr>
          <w:rFonts w:ascii="Georgia" w:hAnsi="Georgia"/>
          <w:b/>
          <w:color w:val="000000" w:themeColor="text1"/>
          <w:szCs w:val="22"/>
          <w:u w:val="single"/>
        </w:rPr>
        <w:t xml:space="preserve">the always perilous </w:t>
      </w:r>
      <w:r w:rsidRPr="00427ED8">
        <w:rPr>
          <w:rFonts w:ascii="Georgia" w:hAnsi="Georgia"/>
          <w:b/>
          <w:color w:val="000000" w:themeColor="text1"/>
          <w:szCs w:val="22"/>
          <w:highlight w:val="yellow"/>
          <w:u w:val="single"/>
        </w:rPr>
        <w:t xml:space="preserve">space </w:t>
      </w:r>
      <w:r w:rsidRPr="00D002D4">
        <w:rPr>
          <w:rFonts w:ascii="Georgia" w:hAnsi="Georgia"/>
          <w:b/>
          <w:color w:val="000000" w:themeColor="text1"/>
          <w:szCs w:val="22"/>
          <w:u w:val="single"/>
        </w:rPr>
        <w:t>flight equation</w:t>
      </w:r>
      <w:r w:rsidRPr="00D002D4">
        <w:rPr>
          <w:rStyle w:val="LinedDown"/>
        </w:rPr>
        <w:t>—as the U.S. and Russia still plan. “SpaceShipTwo has experienced an in-flight anomaly,” </w:t>
      </w:r>
      <w:hyperlink r:id="rId12" w:tgtFrame="_blank" w:history="1">
        <w:r w:rsidRPr="00D002D4">
          <w:rPr>
            <w:rStyle w:val="LinedDown"/>
          </w:rPr>
          <w:t>Virgin Galactic tweeted </w:t>
        </w:r>
      </w:hyperlink>
      <w:r w:rsidRPr="00D002D4">
        <w:rPr>
          <w:rStyle w:val="LinedDown"/>
        </w:rPr>
        <w:t>after the spacecraft, on which $500 million has been spent for development, exploded on October 31 after being released by its mother ship.   One pilot was killed, another seriously injured. Richard Branson, Virgin Galactic founder, hoped to begin flying passengers on SpaceShipTwo this spring. </w:t>
      </w:r>
      <w:hyperlink r:id="rId13" w:tgtFrame="_blank" w:history="1">
        <w:r w:rsidRPr="00D002D4">
          <w:rPr>
            <w:rStyle w:val="LinedDown"/>
          </w:rPr>
          <w:t>Some 800 people</w:t>
        </w:r>
      </w:hyperlink>
      <w:r w:rsidRPr="00D002D4">
        <w:rPr>
          <w:rStyle w:val="LinedDown"/>
        </w:rPr>
        <w:t>, including actor Leonard DiCaprio and physicist Steven Hawking,  have signed up for $250,000-a person tickets to take a suborbital ride. SpaceShipTwo debris was spread over the Mojave Desert in California. Three days before, on Wallops Island, Virginia, an Antares rocket operated by Orbital Sciences Corp. blew up seconds after launch. It was carrying 5,000 pounds of supplies and experiments to the International Space Station. The </w:t>
      </w:r>
      <w:hyperlink r:id="rId14" w:tgtFrame="_blank" w:history="1">
        <w:r w:rsidRPr="00D002D4">
          <w:rPr>
            <w:rStyle w:val="LinedDown"/>
          </w:rPr>
          <w:t>cost of the rocket</w:t>
        </w:r>
      </w:hyperlink>
      <w:r w:rsidRPr="00D002D4">
        <w:rPr>
          <w:rStyle w:val="LinedDown"/>
        </w:rPr>
        <w:t xml:space="preserve"> alone was put at $200 million.   </w:t>
      </w:r>
      <w:r w:rsidRPr="00427ED8">
        <w:rPr>
          <w:rFonts w:ascii="Georgia" w:hAnsi="Georgia"/>
          <w:b/>
          <w:color w:val="000000" w:themeColor="text1"/>
          <w:szCs w:val="22"/>
          <w:highlight w:val="yellow"/>
          <w:u w:val="single"/>
        </w:rPr>
        <w:t>NASA</w:t>
      </w:r>
      <w:r w:rsidRPr="00D002D4">
        <w:rPr>
          <w:rStyle w:val="LinedDown"/>
        </w:rPr>
        <w:t>, </w:t>
      </w:r>
      <w:hyperlink r:id="rId15" w:tgtFrame="_blank" w:history="1">
        <w:r w:rsidRPr="00D002D4">
          <w:rPr>
            <w:rStyle w:val="LinedDown"/>
          </w:rPr>
          <w:t>in a statement</w:t>
        </w:r>
      </w:hyperlink>
      <w:r w:rsidRPr="00D002D4">
        <w:rPr>
          <w:rStyle w:val="LinedDown"/>
        </w:rPr>
        <w:t>,</w:t>
      </w:r>
      <w:r w:rsidRPr="00D002D4">
        <w:rPr>
          <w:rFonts w:ascii="Georgia" w:hAnsi="Georgia"/>
          <w:b/>
          <w:color w:val="000000" w:themeColor="text1"/>
          <w:szCs w:val="22"/>
          <w:u w:val="single"/>
        </w:rPr>
        <w:t xml:space="preserve"> </w:t>
      </w:r>
      <w:r w:rsidRPr="00427ED8">
        <w:rPr>
          <w:rFonts w:ascii="Georgia" w:hAnsi="Georgia"/>
          <w:b/>
          <w:color w:val="000000" w:themeColor="text1"/>
          <w:szCs w:val="22"/>
          <w:highlight w:val="yellow"/>
          <w:u w:val="single"/>
        </w:rPr>
        <w:t xml:space="preserve">said </w:t>
      </w:r>
      <w:r w:rsidRPr="00D002D4">
        <w:rPr>
          <w:rFonts w:ascii="Georgia" w:hAnsi="Georgia"/>
          <w:b/>
          <w:color w:val="000000" w:themeColor="text1"/>
          <w:szCs w:val="22"/>
          <w:u w:val="single"/>
        </w:rPr>
        <w:t xml:space="preserve">that the </w:t>
      </w:r>
      <w:r w:rsidRPr="00427ED8">
        <w:rPr>
          <w:rFonts w:ascii="Georgia" w:hAnsi="Georgia"/>
          <w:b/>
          <w:color w:val="000000" w:themeColor="text1"/>
          <w:szCs w:val="22"/>
          <w:highlight w:val="yellow"/>
          <w:u w:val="single"/>
        </w:rPr>
        <w:t xml:space="preserve">rocket </w:t>
      </w:r>
      <w:r w:rsidRPr="00D002D4">
        <w:rPr>
          <w:rFonts w:ascii="Georgia" w:hAnsi="Georgia"/>
          <w:b/>
          <w:color w:val="000000" w:themeColor="text1"/>
          <w:szCs w:val="22"/>
          <w:u w:val="single"/>
        </w:rPr>
        <w:t>“</w:t>
      </w:r>
      <w:r w:rsidRPr="00427ED8">
        <w:rPr>
          <w:rFonts w:ascii="Georgia" w:hAnsi="Georgia"/>
          <w:b/>
          <w:color w:val="000000" w:themeColor="text1"/>
          <w:szCs w:val="22"/>
          <w:highlight w:val="yellow"/>
          <w:u w:val="single"/>
        </w:rPr>
        <w:t xml:space="preserve">suffered </w:t>
      </w:r>
      <w:r w:rsidRPr="00D002D4">
        <w:rPr>
          <w:rStyle w:val="LinedDown"/>
        </w:rPr>
        <w:t xml:space="preserve">a catastrophic anomaly.”   The word anomaly, defined as something that deviates from what is standard, normal or expected, has for years been a space program euphemism for a </w:t>
      </w:r>
      <w:r w:rsidRPr="00427ED8">
        <w:rPr>
          <w:rFonts w:ascii="Georgia" w:hAnsi="Georgia"/>
          <w:b/>
          <w:color w:val="000000" w:themeColor="text1"/>
          <w:szCs w:val="22"/>
          <w:highlight w:val="yellow"/>
          <w:u w:val="single"/>
        </w:rPr>
        <w:t>disastrous accident</w:t>
      </w:r>
      <w:r w:rsidRPr="00D002D4">
        <w:rPr>
          <w:rFonts w:ascii="Georgia" w:hAnsi="Georgia"/>
          <w:b/>
          <w:color w:val="000000" w:themeColor="text1"/>
          <w:szCs w:val="22"/>
          <w:u w:val="single"/>
        </w:rPr>
        <w:t>. “These two recent space ‘anomalies’</w:t>
      </w:r>
      <w:r w:rsidRPr="00D002D4">
        <w:rPr>
          <w:rStyle w:val="LinedDown"/>
        </w:rPr>
        <w:t xml:space="preserve"> </w:t>
      </w:r>
      <w:r w:rsidRPr="00D002D4">
        <w:rPr>
          <w:rStyle w:val="Carded"/>
          <w:szCs w:val="22"/>
        </w:rPr>
        <w:t>remind us</w:t>
      </w:r>
      <w:r w:rsidRPr="00D002D4">
        <w:rPr>
          <w:rStyle w:val="LinedDown"/>
        </w:rPr>
        <w:t xml:space="preserve"> that technology frequently goes wrong,” said Bruce Gagnon, coordinator of the </w:t>
      </w:r>
      <w:hyperlink r:id="rId16" w:tgtFrame="_blank" w:history="1">
        <w:r w:rsidRPr="00D002D4">
          <w:rPr>
            <w:rStyle w:val="LinedDown"/>
          </w:rPr>
          <w:t>Global Network Against Weapons and Nuclear Power in Space</w:t>
        </w:r>
      </w:hyperlink>
      <w:r w:rsidRPr="00D002D4">
        <w:rPr>
          <w:rStyle w:val="LinedDown"/>
        </w:rPr>
        <w:t xml:space="preserve">.   “When you consider </w:t>
      </w:r>
      <w:r w:rsidRPr="00427ED8">
        <w:rPr>
          <w:rFonts w:ascii="Georgia" w:hAnsi="Georgia"/>
          <w:b/>
          <w:color w:val="000000" w:themeColor="text1"/>
          <w:szCs w:val="22"/>
          <w:highlight w:val="yellow"/>
          <w:u w:val="single"/>
        </w:rPr>
        <w:t xml:space="preserve">adding nuclear power </w:t>
      </w:r>
      <w:r w:rsidRPr="00D002D4">
        <w:rPr>
          <w:rFonts w:ascii="Georgia" w:hAnsi="Georgia"/>
          <w:b/>
          <w:color w:val="000000" w:themeColor="text1"/>
          <w:szCs w:val="22"/>
          <w:u w:val="single"/>
        </w:rPr>
        <w:t xml:space="preserve">into the mix it </w:t>
      </w:r>
      <w:r w:rsidRPr="00427ED8">
        <w:rPr>
          <w:rFonts w:ascii="Georgia" w:hAnsi="Georgia"/>
          <w:b/>
          <w:color w:val="000000" w:themeColor="text1"/>
          <w:szCs w:val="22"/>
          <w:highlight w:val="yellow"/>
          <w:u w:val="single"/>
        </w:rPr>
        <w:t xml:space="preserve">becomes </w:t>
      </w:r>
      <w:r w:rsidRPr="00D002D4">
        <w:rPr>
          <w:rFonts w:ascii="Georgia" w:hAnsi="Georgia"/>
          <w:b/>
          <w:color w:val="000000" w:themeColor="text1"/>
          <w:szCs w:val="22"/>
          <w:u w:val="single"/>
        </w:rPr>
        <w:t xml:space="preserve">an </w:t>
      </w:r>
      <w:r w:rsidRPr="00427ED8">
        <w:rPr>
          <w:rFonts w:ascii="Georgia" w:hAnsi="Georgia"/>
          <w:b/>
          <w:color w:val="000000" w:themeColor="text1"/>
          <w:szCs w:val="22"/>
          <w:highlight w:val="yellow"/>
          <w:u w:val="single"/>
        </w:rPr>
        <w:t>explosive combination</w:t>
      </w:r>
      <w:r w:rsidRPr="00D002D4">
        <w:rPr>
          <w:rFonts w:ascii="Georgia" w:hAnsi="Georgia"/>
          <w:b/>
          <w:color w:val="000000" w:themeColor="text1"/>
          <w:szCs w:val="22"/>
          <w:u w:val="single"/>
        </w:rPr>
        <w:t xml:space="preserve">.  </w:t>
      </w:r>
      <w:r w:rsidRPr="00D002D4">
        <w:rPr>
          <w:rStyle w:val="LinedDown"/>
        </w:rPr>
        <w:t>We’ve long been sounding the alarm that</w:t>
      </w:r>
      <w:r w:rsidRPr="00D002D4">
        <w:rPr>
          <w:rFonts w:ascii="Georgia" w:hAnsi="Georgia"/>
          <w:b/>
          <w:color w:val="000000" w:themeColor="text1"/>
          <w:szCs w:val="22"/>
          <w:u w:val="single"/>
        </w:rPr>
        <w:t xml:space="preserve"> nuclear power in space is not something the public nor the planet can afford to take a chance on</w:t>
      </w:r>
      <w:r w:rsidRPr="00D002D4">
        <w:rPr>
          <w:rStyle w:val="LinedDown"/>
        </w:rPr>
        <w:t>.” But “adding nuclear power into the mix” is exactly what the U.S. and Russia are planning. Both countries have been using nuclear power on space missions for decades—and</w:t>
      </w:r>
      <w:r w:rsidRPr="00D002D4">
        <w:rPr>
          <w:rFonts w:ascii="Georgia" w:hAnsi="Georgia"/>
          <w:b/>
          <w:color w:val="000000" w:themeColor="text1"/>
          <w:szCs w:val="22"/>
          <w:u w:val="single"/>
        </w:rPr>
        <w:t xml:space="preserve"> </w:t>
      </w:r>
      <w:r w:rsidRPr="00427ED8">
        <w:rPr>
          <w:rFonts w:ascii="Georgia" w:hAnsi="Georgia"/>
          <w:b/>
          <w:color w:val="000000" w:themeColor="text1"/>
          <w:szCs w:val="22"/>
          <w:highlight w:val="yellow"/>
          <w:u w:val="single"/>
        </w:rPr>
        <w:t xml:space="preserve">accidents </w:t>
      </w:r>
      <w:r w:rsidRPr="00D002D4">
        <w:rPr>
          <w:rFonts w:ascii="Georgia" w:hAnsi="Georgia"/>
          <w:b/>
          <w:color w:val="000000" w:themeColor="text1"/>
          <w:szCs w:val="22"/>
          <w:u w:val="single"/>
        </w:rPr>
        <w:t xml:space="preserve">involving their nuclear-powered space devices </w:t>
      </w:r>
      <w:r w:rsidRPr="00427ED8">
        <w:rPr>
          <w:rFonts w:ascii="Georgia" w:hAnsi="Georgia"/>
          <w:b/>
          <w:color w:val="000000" w:themeColor="text1"/>
          <w:szCs w:val="22"/>
          <w:highlight w:val="yellow"/>
          <w:u w:val="single"/>
        </w:rPr>
        <w:t>have happened with substantial amounts of radioactive particles released on Earth</w:t>
      </w:r>
      <w:r w:rsidRPr="00427ED8">
        <w:rPr>
          <w:rStyle w:val="LinedDown"/>
          <w:highlight w:val="yellow"/>
        </w:rPr>
        <w:t xml:space="preserve">. </w:t>
      </w:r>
      <w:r w:rsidRPr="00D002D4">
        <w:rPr>
          <w:rStyle w:val="LinedDown"/>
        </w:rPr>
        <w:t xml:space="preserve">Now, a major expansion in space nuclear power activity is planned with the development by both nations of nuclear-powered rockets for trips to Mars. One big U.S. site for this is NASA’s Marshall Space Flight Center in Huntsville, Alabama. “NASA Researchers Studying Advanced Nuclear Rocket Technologies,” announced NASA last year. At the center, it said, “The Nuclear Cryogenic Propulsion team is tackling a three-year project to demonstrate the viability of nuclear propulsion technologies.”  In them, a “nuclear rocket uses a nuclear reactor to heat hydrogen to very high temperatures, which expands through a nozzle to generate thrust. Nuclear rocket engines generate higher thrust and are more than twice as efficient as conventional chemical engines.” “A first-generation nuclear cryogenic propulsion system could propel human explorers to Mars more efficiently than conventional spacecraft, reducing crew’s exposure to harmful space radiation and other effects of long-term space missions,” NASA </w:t>
      </w:r>
      <w:r w:rsidRPr="00427ED8">
        <w:rPr>
          <w:rStyle w:val="LinedDown"/>
        </w:rPr>
        <w:t>went on. “It could also transport heavy cargo and science payloads.” And out at Los Alamos National Laboratory, the DUFF project—for Demonstrating Using Flattop Fissions—is moving ahead to develop a “robust fission reactor prototype that could be used as a power system for space travel,” according to Technews World. The laboratory’s Advanced Nuclear Technology Division is running the joint Department of Energy-NASA project. “Nuclear Power Could Blast Humans Into Deep Space,” was the headline of </w:t>
      </w:r>
      <w:hyperlink r:id="rId17" w:tgtFrame="_blank" w:history="1">
        <w:r w:rsidRPr="00427ED8">
          <w:rPr>
            <w:rStyle w:val="LinedDown"/>
          </w:rPr>
          <w:t>Technewsworld’s  2012 article</w:t>
        </w:r>
      </w:hyperlink>
      <w:r w:rsidRPr="00427ED8">
        <w:rPr>
          <w:rStyle w:val="LinedDown"/>
        </w:rPr>
        <w:t> about it. It quoted Dr. Michael Gruntman, professor of aerospace engineering and systems architecture at the University of Southern California, saying,“If we want solar system exploration, we must utilize nuclear technology.” The article declared: “Without the risk, there will be no reward.” And in Texas, near NASA’s Johnson Space Center, the Ad Astra Rocket Company of former U.S. astronaut Franklin Chang-Diaz is busy working on what it calls the Variable Specific Impulse Magnetoplasma Rocket or VASMIR.  Chang-Diaz began Ad Astra after retiring from NASA in 2005. He’s its president and CEO.</w:t>
      </w:r>
      <w:r w:rsidRPr="00427ED8">
        <w:rPr>
          <w:rFonts w:ascii="Georgia" w:hAnsi="Georgia"/>
          <w:color w:val="000000" w:themeColor="text1"/>
          <w:sz w:val="12"/>
          <w:szCs w:val="12"/>
        </w:rPr>
        <w:t xml:space="preserve"> The VASMIR system could utilize  solar power</w:t>
      </w:r>
      <w:r w:rsidRPr="00427ED8">
        <w:rPr>
          <w:rStyle w:val="LinedDown"/>
        </w:rPr>
        <w:t>, </w:t>
      </w:r>
      <w:hyperlink r:id="rId18" w:tgtFrame="_blank" w:history="1">
        <w:r w:rsidRPr="00427ED8">
          <w:rPr>
            <w:rStyle w:val="LinedDown"/>
          </w:rPr>
          <w:t>related Space News last year</w:t>
        </w:r>
      </w:hyperlink>
      <w:r w:rsidRPr="00427ED8">
        <w:rPr>
          <w:rStyle w:val="LinedDown"/>
        </w:rPr>
        <w:t>, but “using a VASMIR engine to make a superfast Mars run would require incorporating a nuclear reactor that cranks out megawatts of power, Chang-Diaz said, adding that developing this type of powerful reactor should be high on the nation’s to-do list.”    Chang-Diaz told </w:t>
      </w:r>
      <w:hyperlink r:id="rId19" w:tgtFrame="_blank" w:history="1">
        <w:r w:rsidRPr="00427ED8">
          <w:rPr>
            <w:rStyle w:val="LinedDown"/>
          </w:rPr>
          <w:t>Voice of America</w:t>
        </w:r>
      </w:hyperlink>
      <w:r w:rsidRPr="00427ED8">
        <w:rPr>
          <w:rStyle w:val="LinedDown"/>
        </w:rPr>
        <w:t> that by using a nuclear reactor for power “we could do a mission to Mars that would take about 39 days, one-way.”   NASA Director Charles Bolden, also a former astronaut as well as a Marine Corps major general, has been a booster of Ad Asra’s project. Ad Astra and the</w:t>
      </w:r>
      <w:r w:rsidRPr="00427ED8">
        <w:rPr>
          <w:rFonts w:ascii="Georgia" w:hAnsi="Georgia"/>
          <w:color w:val="000000" w:themeColor="text1"/>
          <w:sz w:val="12"/>
          <w:szCs w:val="12"/>
        </w:rPr>
        <w:t xml:space="preserve"> Nuclear Cryogenic Propulsion project have said their designs would include nuclear systems only starting up when “out of the atmosphere” to prevent, in the event of an accident, “spreading radiation back to Earth.” However, this isn’t a fail-safe plan. The Soviet Union followed this practice on the satellites powered by nuclear reactors </w:t>
      </w:r>
      <w:r w:rsidRPr="00427ED8">
        <w:rPr>
          <w:rStyle w:val="LinedDown"/>
        </w:rPr>
        <w:t xml:space="preserve">that it launched between the 1960s and 1980s. This included the Cosmos 954. </w:t>
      </w:r>
      <w:r w:rsidRPr="00427ED8">
        <w:rPr>
          <w:rFonts w:ascii="Georgia" w:hAnsi="Georgia"/>
          <w:color w:val="000000" w:themeColor="text1"/>
          <w:sz w:val="12"/>
          <w:szCs w:val="12"/>
        </w:rPr>
        <w:t xml:space="preserve">Its on board reactor was only allowed to go critical after it was in orbit, but it subsequently came crashing back to Earth </w:t>
      </w:r>
      <w:r w:rsidRPr="00427ED8">
        <w:rPr>
          <w:rStyle w:val="LinedDown"/>
        </w:rPr>
        <w:t xml:space="preserve">in 1978, breaking up and spreading radioactive debris on the Northwest Territories of Canada. As to Russia now, “A ground-breaking Russian nuclear space travel </w:t>
      </w:r>
      <w:r w:rsidRPr="00427ED8">
        <w:rPr>
          <w:rStyle w:val="LinedDown"/>
        </w:rPr>
        <w:lastRenderedPageBreak/>
        <w:t>propulsion system will be ready by 2017 and will power a ship capable of long-haul interplanetary missions by 2025, giving Russia a head start in the outer-space race,” the </w:t>
      </w:r>
      <w:hyperlink r:id="rId20" w:tgtFrame="_blank" w:history="1">
        <w:r w:rsidRPr="00427ED8">
          <w:rPr>
            <w:rStyle w:val="LinedDown"/>
          </w:rPr>
          <w:t>Russian news agency RT reported</w:t>
        </w:r>
      </w:hyperlink>
      <w:r w:rsidRPr="00427ED8">
        <w:rPr>
          <w:rStyle w:val="LinedDown"/>
        </w:rPr>
        <w:t> in 2012.   “Nuclear power has generally been considered a valid alternative to fossil fuels to power space craft, as it is the only energy source capable of producing the enormous thrust needed for interplanetary travel….The revolutionary propulsion system falls in line with recently announced plans for Russia to conquer space…Entitled Space Development Strategies up to 2030, Russia aims to send probes to Mars, Jupiter, and Venus, as well as establish a series of bases on the moon.” This year </w:t>
      </w:r>
      <w:hyperlink r:id="rId21" w:tgtFrame="_blank" w:history="1">
        <w:r w:rsidRPr="00427ED8">
          <w:rPr>
            <w:rStyle w:val="LinedDown"/>
          </w:rPr>
          <w:t>OSnet Daily</w:t>
        </w:r>
      </w:hyperlink>
      <w:r w:rsidRPr="00427ED8">
        <w:rPr>
          <w:rStyle w:val="LinedDown"/>
        </w:rPr>
        <w:t>, in an article headlined “Russia advances development of nuclear powered Spacecraft,” reported that in 2013 work on the Russian nuclear rocket moved “to the design stage.” As for space probes, many U.S. and Russian probes have until recently gotten their on board electrical power from systems fueled with plutonium— hotly radioactive from the start. Also, the U.S. has begun to power Mars rovers with plutonium. After using solar power on Mars rovers, in 2012 NASA launched a Mars rover it named Curiosity fueled with 10.6 pounds of plutonium. NASA plans to launch a Mars rover nearly identical</w:t>
      </w:r>
      <w:r w:rsidRPr="00D002D4">
        <w:rPr>
          <w:rStyle w:val="LinedDown"/>
        </w:rPr>
        <w:t xml:space="preserve"> to Curiosity, which it is calling Mars 2020, in 2020. As devastating in terms of financial damage were last week’s explosions of the Virgin Galactic SpaceshipTwo and Antares rocket, </w:t>
      </w:r>
      <w:r w:rsidRPr="00D002D4">
        <w:rPr>
          <w:rFonts w:ascii="Georgia" w:hAnsi="Georgia"/>
          <w:b/>
          <w:color w:val="000000" w:themeColor="text1"/>
          <w:szCs w:val="22"/>
          <w:u w:val="single"/>
        </w:rPr>
        <w:t xml:space="preserve">an accident involving a nuclear-powered vehicle or device could be far more costly </w:t>
      </w:r>
      <w:r w:rsidRPr="00D002D4">
        <w:rPr>
          <w:rStyle w:val="LinedDown"/>
        </w:rPr>
        <w:t>The </w:t>
      </w:r>
      <w:hyperlink r:id="rId22" w:tgtFrame="_blank" w:history="1">
        <w:r w:rsidRPr="00D002D4">
          <w:rPr>
            <w:rStyle w:val="LinedDown"/>
          </w:rPr>
          <w:t>NASA Final Environmental Impact Statement</w:t>
        </w:r>
      </w:hyperlink>
      <w:r w:rsidRPr="00D002D4">
        <w:rPr>
          <w:rStyle w:val="LinedDown"/>
        </w:rPr>
        <w:t xml:space="preserve"> for the Curiosity (then called Mars Science Laboratory) mission states, for example, that the </w:t>
      </w:r>
      <w:r w:rsidRPr="00427ED8">
        <w:rPr>
          <w:rFonts w:ascii="Georgia" w:hAnsi="Georgia"/>
          <w:b/>
          <w:color w:val="000000" w:themeColor="text1"/>
          <w:szCs w:val="22"/>
          <w:highlight w:val="yellow"/>
          <w:u w:val="single"/>
        </w:rPr>
        <w:t xml:space="preserve">cost of decontamination of </w:t>
      </w:r>
      <w:r w:rsidRPr="00D002D4">
        <w:rPr>
          <w:rFonts w:ascii="Georgia" w:hAnsi="Georgia"/>
          <w:b/>
          <w:color w:val="000000" w:themeColor="text1"/>
          <w:szCs w:val="22"/>
          <w:u w:val="single"/>
        </w:rPr>
        <w:t xml:space="preserve">areas affected by </w:t>
      </w:r>
      <w:r w:rsidRPr="00427ED8">
        <w:rPr>
          <w:rFonts w:ascii="Georgia" w:hAnsi="Georgia"/>
          <w:b/>
          <w:color w:val="000000" w:themeColor="text1"/>
          <w:szCs w:val="22"/>
          <w:highlight w:val="yellow"/>
          <w:u w:val="single"/>
        </w:rPr>
        <w:t xml:space="preserve">dispersed plutonium would be $267 million for each square mile </w:t>
      </w:r>
      <w:r w:rsidRPr="00D002D4">
        <w:rPr>
          <w:rFonts w:ascii="Georgia" w:hAnsi="Georgia"/>
          <w:b/>
          <w:color w:val="000000" w:themeColor="text1"/>
          <w:szCs w:val="22"/>
          <w:u w:val="single"/>
        </w:rPr>
        <w:t xml:space="preserve">of farmland, $478 million for each square mile of forests and $1.5 billion for each square mile of “mixed-use urban areas.” </w:t>
      </w:r>
      <w:r w:rsidRPr="00D002D4">
        <w:rPr>
          <w:rStyle w:val="LinedDown"/>
        </w:rPr>
        <w:t xml:space="preserve">Odds of an accident were acknowledged as being low. The EIS said a launch accident discharging plutonium had a 1-in-420 chance of happening and could “release material into the regional area defined…within…62 miles of the launch pad” on Cape Canaveral, Florida. </w:t>
      </w:r>
      <w:r w:rsidRPr="00427ED8">
        <w:rPr>
          <w:rFonts w:ascii="Georgia" w:hAnsi="Georgia"/>
          <w:b/>
          <w:color w:val="000000" w:themeColor="text1"/>
          <w:szCs w:val="22"/>
          <w:u w:val="single"/>
        </w:rPr>
        <w:t>The EIS said that</w:t>
      </w:r>
      <w:r w:rsidRPr="00D002D4">
        <w:rPr>
          <w:rStyle w:val="Carded"/>
          <w:szCs w:val="22"/>
        </w:rPr>
        <w:t xml:space="preserve"> “overall” on the mission, the likelihood of plutonium being released was 1-in-220.  I</w:t>
      </w:r>
      <w:r w:rsidRPr="00D002D4">
        <w:rPr>
          <w:rFonts w:ascii="Georgia" w:hAnsi="Georgia"/>
          <w:b/>
          <w:color w:val="000000" w:themeColor="text1"/>
          <w:szCs w:val="22"/>
          <w:u w:val="single"/>
        </w:rPr>
        <w:t xml:space="preserve">f there were an accident resulting in plutonium fallout that occurred before the rocket carrying Curiosity broke through Earth’s gravitational field, </w:t>
      </w:r>
      <w:r w:rsidRPr="00427ED8">
        <w:rPr>
          <w:rFonts w:ascii="Georgia" w:hAnsi="Georgia"/>
          <w:b/>
          <w:color w:val="000000" w:themeColor="text1"/>
          <w:szCs w:val="22"/>
          <w:highlight w:val="yellow"/>
          <w:u w:val="single"/>
        </w:rPr>
        <w:t xml:space="preserve">people could be affected </w:t>
      </w:r>
      <w:r w:rsidRPr="00D002D4">
        <w:rPr>
          <w:rFonts w:ascii="Georgia" w:hAnsi="Georgia"/>
          <w:b/>
          <w:color w:val="000000" w:themeColor="text1"/>
          <w:szCs w:val="22"/>
          <w:u w:val="single"/>
        </w:rPr>
        <w:t>in a broad swath of Earth “</w:t>
      </w:r>
      <w:r w:rsidRPr="00427ED8">
        <w:rPr>
          <w:rFonts w:ascii="Georgia" w:hAnsi="Georgia"/>
          <w:b/>
          <w:color w:val="000000" w:themeColor="text1"/>
          <w:szCs w:val="22"/>
          <w:highlight w:val="yellow"/>
          <w:u w:val="single"/>
        </w:rPr>
        <w:t xml:space="preserve">anywhere </w:t>
      </w:r>
      <w:r w:rsidRPr="00427ED8">
        <w:rPr>
          <w:rFonts w:ascii="Georgia" w:hAnsi="Georgia"/>
          <w:b/>
          <w:color w:val="000000" w:themeColor="text1"/>
          <w:szCs w:val="22"/>
          <w:u w:val="single"/>
        </w:rPr>
        <w:t>between 28-degrees north and 28-degrees south latitude</w:t>
      </w:r>
      <w:r w:rsidRPr="00D002D4">
        <w:rPr>
          <w:rFonts w:ascii="Georgia" w:hAnsi="Georgia"/>
          <w:b/>
          <w:color w:val="000000" w:themeColor="text1"/>
          <w:szCs w:val="22"/>
          <w:u w:val="single"/>
        </w:rPr>
        <w:t>” on Earth</w:t>
      </w:r>
      <w:r w:rsidRPr="00427ED8">
        <w:rPr>
          <w:rFonts w:ascii="Georgia" w:hAnsi="Georgia"/>
          <w:b/>
          <w:color w:val="000000" w:themeColor="text1"/>
          <w:szCs w:val="22"/>
          <w:u w:val="single"/>
        </w:rPr>
        <w:t>, said the EIS. Gagnon said at the time: “NASA sadly appears committed</w:t>
      </w:r>
      <w:r w:rsidRPr="00D002D4">
        <w:rPr>
          <w:rStyle w:val="LinedDown"/>
        </w:rPr>
        <w:t xml:space="preserve"> to maintaining its dangerous alliance with the nuclear industry…The taxpayers are being asked once again to pay for</w:t>
      </w:r>
      <w:r w:rsidRPr="00D002D4">
        <w:rPr>
          <w:rFonts w:ascii="Georgia" w:hAnsi="Georgia"/>
          <w:b/>
          <w:color w:val="000000" w:themeColor="text1"/>
          <w:szCs w:val="22"/>
          <w:u w:val="single"/>
        </w:rPr>
        <w:t xml:space="preserve"> </w:t>
      </w:r>
      <w:r w:rsidRPr="00427ED8">
        <w:rPr>
          <w:rFonts w:ascii="Georgia" w:hAnsi="Georgia"/>
          <w:b/>
          <w:color w:val="000000" w:themeColor="text1"/>
          <w:szCs w:val="22"/>
          <w:highlight w:val="yellow"/>
          <w:u w:val="single"/>
        </w:rPr>
        <w:t xml:space="preserve">nuclear missions </w:t>
      </w:r>
      <w:r w:rsidRPr="00D002D4">
        <w:rPr>
          <w:rFonts w:ascii="Georgia" w:hAnsi="Georgia"/>
          <w:b/>
          <w:color w:val="000000" w:themeColor="text1"/>
          <w:szCs w:val="22"/>
          <w:u w:val="single"/>
        </w:rPr>
        <w:t xml:space="preserve">that </w:t>
      </w:r>
      <w:r w:rsidRPr="00427ED8">
        <w:rPr>
          <w:rFonts w:ascii="Georgia" w:hAnsi="Georgia"/>
          <w:b/>
          <w:color w:val="000000" w:themeColor="text1"/>
          <w:szCs w:val="22"/>
          <w:highlight w:val="yellow"/>
          <w:u w:val="single"/>
        </w:rPr>
        <w:t xml:space="preserve">could endanger </w:t>
      </w:r>
      <w:r w:rsidRPr="00D002D4">
        <w:rPr>
          <w:rFonts w:ascii="Georgia" w:hAnsi="Georgia"/>
          <w:b/>
          <w:color w:val="000000" w:themeColor="text1"/>
          <w:szCs w:val="22"/>
          <w:u w:val="single"/>
        </w:rPr>
        <w:t xml:space="preserve">the lives of </w:t>
      </w:r>
      <w:r w:rsidRPr="00427ED8">
        <w:rPr>
          <w:rFonts w:ascii="Georgia" w:hAnsi="Georgia"/>
          <w:b/>
          <w:color w:val="000000" w:themeColor="text1"/>
          <w:szCs w:val="22"/>
          <w:highlight w:val="yellow"/>
          <w:u w:val="single"/>
        </w:rPr>
        <w:t xml:space="preserve">all </w:t>
      </w:r>
      <w:r w:rsidRPr="00D002D4">
        <w:rPr>
          <w:rFonts w:ascii="Georgia" w:hAnsi="Georgia"/>
          <w:b/>
          <w:color w:val="000000" w:themeColor="text1"/>
          <w:szCs w:val="22"/>
          <w:u w:val="single"/>
        </w:rPr>
        <w:t xml:space="preserve">the </w:t>
      </w:r>
      <w:r w:rsidRPr="00427ED8">
        <w:rPr>
          <w:rFonts w:ascii="Georgia" w:hAnsi="Georgia"/>
          <w:b/>
          <w:color w:val="000000" w:themeColor="text1"/>
          <w:szCs w:val="22"/>
          <w:highlight w:val="yellow"/>
          <w:u w:val="single"/>
        </w:rPr>
        <w:t xml:space="preserve">people </w:t>
      </w:r>
      <w:r w:rsidRPr="00D002D4">
        <w:rPr>
          <w:rFonts w:ascii="Georgia" w:hAnsi="Georgia"/>
          <w:b/>
          <w:color w:val="000000" w:themeColor="text1"/>
          <w:szCs w:val="22"/>
          <w:u w:val="single"/>
        </w:rPr>
        <w:t>on the planet</w:t>
      </w:r>
      <w:r w:rsidRPr="00D002D4">
        <w:rPr>
          <w:rStyle w:val="LinedDown"/>
        </w:rPr>
        <w:t xml:space="preserve">. Have we not learned anything from Chernobyl and Fukushima? We don’t need to be launching nukes into space. It’s not a gamble we can afford to take.” Curiosity made it up, and to Mars. </w:t>
      </w:r>
      <w:r w:rsidRPr="00427ED8">
        <w:rPr>
          <w:rFonts w:ascii="Georgia" w:hAnsi="Georgia"/>
          <w:b/>
          <w:color w:val="000000" w:themeColor="text1"/>
          <w:szCs w:val="22"/>
          <w:u w:val="single"/>
        </w:rPr>
        <w:t>But</w:t>
      </w:r>
      <w:r w:rsidRPr="00D002D4">
        <w:rPr>
          <w:rFonts w:ascii="Georgia" w:hAnsi="Georgia"/>
          <w:b/>
          <w:color w:val="000000" w:themeColor="text1"/>
          <w:szCs w:val="22"/>
          <w:u w:val="single"/>
        </w:rPr>
        <w:t xml:space="preserve"> </w:t>
      </w:r>
      <w:r w:rsidRPr="00427ED8">
        <w:rPr>
          <w:rFonts w:ascii="Georgia" w:hAnsi="Georgia"/>
          <w:b/>
          <w:color w:val="000000" w:themeColor="text1"/>
          <w:szCs w:val="22"/>
          <w:u w:val="single"/>
        </w:rPr>
        <w:t>in</w:t>
      </w:r>
      <w:r w:rsidRPr="00D002D4">
        <w:rPr>
          <w:rFonts w:ascii="Georgia" w:hAnsi="Georgia"/>
          <w:b/>
          <w:color w:val="000000" w:themeColor="text1"/>
          <w:szCs w:val="22"/>
          <w:u w:val="single"/>
        </w:rPr>
        <w:t xml:space="preserve"> </w:t>
      </w:r>
      <w:r w:rsidRPr="00427ED8">
        <w:rPr>
          <w:rFonts w:ascii="Georgia" w:hAnsi="Georgia"/>
          <w:b/>
          <w:color w:val="000000" w:themeColor="text1"/>
          <w:szCs w:val="22"/>
          <w:u w:val="single"/>
        </w:rPr>
        <w:t>NASA’s history of nuclear power</w:t>
      </w:r>
      <w:r w:rsidRPr="00D002D4">
        <w:rPr>
          <w:rFonts w:ascii="Georgia" w:hAnsi="Georgia"/>
          <w:b/>
          <w:color w:val="000000" w:themeColor="text1"/>
          <w:szCs w:val="22"/>
          <w:u w:val="single"/>
        </w:rPr>
        <w:t xml:space="preserve"> </w:t>
      </w:r>
      <w:r w:rsidRPr="00427ED8">
        <w:rPr>
          <w:rFonts w:ascii="Georgia" w:hAnsi="Georgia"/>
          <w:b/>
          <w:color w:val="000000" w:themeColor="text1"/>
          <w:szCs w:val="22"/>
          <w:u w:val="single"/>
        </w:rPr>
        <w:t>shots, happening since the 1950s,</w:t>
      </w:r>
      <w:r w:rsidRPr="00D002D4">
        <w:rPr>
          <w:rFonts w:ascii="Georgia" w:hAnsi="Georgia"/>
          <w:b/>
          <w:color w:val="000000" w:themeColor="text1"/>
          <w:szCs w:val="22"/>
          <w:u w:val="single"/>
        </w:rPr>
        <w:t xml:space="preserve"> </w:t>
      </w:r>
      <w:r w:rsidRPr="00427ED8">
        <w:rPr>
          <w:rFonts w:ascii="Georgia" w:hAnsi="Georgia"/>
          <w:b/>
          <w:color w:val="000000" w:themeColor="text1"/>
          <w:szCs w:val="22"/>
          <w:u w:val="single"/>
        </w:rPr>
        <w:t>there have been accidents.</w:t>
      </w:r>
      <w:r w:rsidRPr="00D002D4">
        <w:rPr>
          <w:rStyle w:val="LinedDown"/>
        </w:rPr>
        <w:t xml:space="preserve"> The worst among the 26 U.S. space nuclear missions listed in the Curiosity EIS occurred in 1964 and involved the SNAP-9A plutonium system aboard a</w:t>
      </w:r>
      <w:r w:rsidRPr="00D002D4">
        <w:rPr>
          <w:rFonts w:ascii="Georgia" w:hAnsi="Georgia"/>
          <w:b/>
          <w:color w:val="000000" w:themeColor="text1"/>
          <w:szCs w:val="22"/>
          <w:u w:val="single"/>
        </w:rPr>
        <w:t xml:space="preserve"> satellite that failed to achieve orbit and dropped to Earth, disintegrating as it fell. Its </w:t>
      </w:r>
      <w:r w:rsidRPr="00427ED8">
        <w:rPr>
          <w:rFonts w:ascii="Georgia" w:hAnsi="Georgia"/>
          <w:b/>
          <w:color w:val="000000" w:themeColor="text1"/>
          <w:szCs w:val="22"/>
          <w:highlight w:val="yellow"/>
          <w:u w:val="single"/>
        </w:rPr>
        <w:t xml:space="preserve">plutonium fuel dispersed </w:t>
      </w:r>
      <w:r w:rsidRPr="00D002D4">
        <w:rPr>
          <w:rFonts w:ascii="Georgia" w:hAnsi="Georgia"/>
          <w:b/>
          <w:color w:val="000000" w:themeColor="text1"/>
          <w:szCs w:val="22"/>
          <w:u w:val="single"/>
        </w:rPr>
        <w:t xml:space="preserve">widely That accident spurred NASA to develop solar energy for satellites </w:t>
      </w:r>
      <w:r w:rsidRPr="00427ED8">
        <w:rPr>
          <w:rFonts w:ascii="Georgia" w:hAnsi="Georgia"/>
          <w:b/>
          <w:color w:val="000000" w:themeColor="text1"/>
          <w:szCs w:val="22"/>
          <w:highlight w:val="yellow"/>
          <w:u w:val="single"/>
        </w:rPr>
        <w:t xml:space="preserve">and now all satellites are solar-powered </w:t>
      </w:r>
      <w:r w:rsidRPr="00D002D4">
        <w:rPr>
          <w:rFonts w:ascii="Georgia" w:hAnsi="Georgia"/>
          <w:b/>
          <w:color w:val="000000" w:themeColor="text1"/>
          <w:szCs w:val="22"/>
          <w:u w:val="single"/>
        </w:rPr>
        <w:t xml:space="preserve">as is the International Space Station. </w:t>
      </w:r>
      <w:r w:rsidRPr="00D002D4">
        <w:rPr>
          <w:rStyle w:val="LinedDown"/>
        </w:rPr>
        <w:t>And in recent times,</w:t>
      </w:r>
      <w:r w:rsidRPr="00D002D4">
        <w:rPr>
          <w:rFonts w:ascii="Georgia" w:hAnsi="Georgia"/>
          <w:b/>
          <w:color w:val="000000" w:themeColor="text1"/>
          <w:szCs w:val="22"/>
          <w:u w:val="single"/>
        </w:rPr>
        <w:t xml:space="preserve"> solar power has been increasingly shown to be practical </w:t>
      </w:r>
      <w:r w:rsidRPr="00D002D4">
        <w:rPr>
          <w:rStyle w:val="LinedDown"/>
        </w:rPr>
        <w:t>even to generate on board electricity for missions far out in space. On its way to Jupiter now is NASA’s Juno</w:t>
      </w:r>
      <w:r w:rsidRPr="00D002D4">
        <w:rPr>
          <w:rFonts w:ascii="Georgia" w:hAnsi="Georgia"/>
          <w:b/>
          <w:color w:val="000000" w:themeColor="text1"/>
          <w:szCs w:val="22"/>
          <w:u w:val="single"/>
        </w:rPr>
        <w:t xml:space="preserve"> space probe</w:t>
      </w:r>
      <w:r w:rsidRPr="00D002D4">
        <w:rPr>
          <w:rStyle w:val="LinedDown"/>
        </w:rPr>
        <w:t>, chemically-propelled and with solar photovoltaic panels generating all its on board electricity. When Juno</w:t>
      </w:r>
      <w:r w:rsidRPr="00D002D4">
        <w:rPr>
          <w:rFonts w:ascii="Georgia" w:hAnsi="Georgia"/>
          <w:b/>
          <w:color w:val="000000" w:themeColor="text1"/>
          <w:szCs w:val="22"/>
          <w:u w:val="single"/>
        </w:rPr>
        <w:t xml:space="preserve"> reaches Jupiter in 2016 it will be nearly 500 million miles from the Sun, but the</w:t>
      </w:r>
      <w:hyperlink r:id="rId23" w:tgtFrame="_blank" w:history="1">
        <w:r w:rsidRPr="00427ED8">
          <w:rPr>
            <w:rFonts w:ascii="Georgia" w:hAnsi="Georgia"/>
            <w:b/>
            <w:color w:val="000000" w:themeColor="text1"/>
            <w:szCs w:val="22"/>
            <w:highlight w:val="yellow"/>
            <w:u w:val="single"/>
          </w:rPr>
          <w:t>high-efficiency solar cells </w:t>
        </w:r>
      </w:hyperlink>
      <w:r w:rsidRPr="00427ED8">
        <w:rPr>
          <w:rFonts w:ascii="Georgia" w:hAnsi="Georgia"/>
          <w:b/>
          <w:color w:val="000000" w:themeColor="text1"/>
          <w:szCs w:val="22"/>
          <w:highlight w:val="yellow"/>
          <w:u w:val="single"/>
        </w:rPr>
        <w:t>will still be generating power</w:t>
      </w:r>
      <w:r w:rsidRPr="00D002D4">
        <w:rPr>
          <w:rFonts w:ascii="Georgia" w:hAnsi="Georgia"/>
          <w:b/>
          <w:color w:val="000000" w:themeColor="text1"/>
          <w:szCs w:val="22"/>
          <w:u w:val="single"/>
        </w:rPr>
        <w:t>. In August, the European Space Agency’s Rosetta space probe, similarly solar-powered, rendezvoused with a comet in deep space, 400 million miles from Earth. Advances</w:t>
      </w:r>
      <w:r w:rsidRPr="00D002D4">
        <w:rPr>
          <w:rStyle w:val="LinedDown"/>
        </w:rPr>
        <w:t xml:space="preserve">, too, </w:t>
      </w:r>
      <w:r w:rsidRPr="00D002D4">
        <w:rPr>
          <w:rFonts w:ascii="Georgia" w:hAnsi="Georgia"/>
          <w:b/>
          <w:color w:val="000000" w:themeColor="text1"/>
          <w:szCs w:val="22"/>
          <w:u w:val="single"/>
        </w:rPr>
        <w:t xml:space="preserve">have been made in propelling spacecraft in the vacuum of space. </w:t>
      </w:r>
      <w:r w:rsidRPr="00427ED8">
        <w:rPr>
          <w:rFonts w:ascii="Georgia" w:hAnsi="Georgia"/>
          <w:b/>
          <w:color w:val="000000" w:themeColor="text1"/>
          <w:szCs w:val="22"/>
          <w:u w:val="single"/>
        </w:rPr>
        <w:t>The Japan</w:t>
      </w:r>
      <w:r w:rsidRPr="00D002D4">
        <w:rPr>
          <w:rFonts w:ascii="Georgia" w:hAnsi="Georgia"/>
          <w:b/>
          <w:color w:val="000000" w:themeColor="text1"/>
          <w:szCs w:val="22"/>
          <w:u w:val="single"/>
        </w:rPr>
        <w:t xml:space="preserve"> </w:t>
      </w:r>
      <w:r w:rsidRPr="00427ED8">
        <w:rPr>
          <w:rFonts w:ascii="Georgia" w:hAnsi="Georgia"/>
          <w:b/>
          <w:color w:val="000000" w:themeColor="text1"/>
          <w:szCs w:val="22"/>
          <w:u w:val="single"/>
        </w:rPr>
        <w:t>Aerospace Exploration Agency in 2010</w:t>
      </w:r>
      <w:r w:rsidRPr="00D002D4">
        <w:rPr>
          <w:rFonts w:ascii="Georgia" w:hAnsi="Georgia"/>
          <w:b/>
          <w:color w:val="000000" w:themeColor="text1"/>
          <w:szCs w:val="22"/>
          <w:u w:val="single"/>
        </w:rPr>
        <w:t xml:space="preserve"> </w:t>
      </w:r>
      <w:r w:rsidRPr="00427ED8">
        <w:rPr>
          <w:rFonts w:ascii="Georgia" w:hAnsi="Georgia"/>
          <w:b/>
          <w:color w:val="000000" w:themeColor="text1"/>
          <w:szCs w:val="22"/>
          <w:u w:val="single"/>
        </w:rPr>
        <w:t>launched</w:t>
      </w:r>
      <w:r w:rsidRPr="00D002D4">
        <w:rPr>
          <w:rFonts w:ascii="Georgia" w:hAnsi="Georgia"/>
          <w:b/>
          <w:color w:val="000000" w:themeColor="text1"/>
          <w:szCs w:val="22"/>
          <w:u w:val="single"/>
        </w:rPr>
        <w:t xml:space="preserve"> what it termed a “</w:t>
      </w:r>
      <w:r w:rsidRPr="00427ED8">
        <w:rPr>
          <w:rFonts w:ascii="Georgia" w:hAnsi="Georgia"/>
          <w:b/>
          <w:color w:val="000000" w:themeColor="text1"/>
          <w:szCs w:val="22"/>
          <w:u w:val="single"/>
        </w:rPr>
        <w:t>space yacht</w:t>
      </w:r>
      <w:r w:rsidRPr="00D002D4">
        <w:rPr>
          <w:rFonts w:ascii="Georgia" w:hAnsi="Georgia"/>
          <w:b/>
          <w:color w:val="000000" w:themeColor="text1"/>
          <w:szCs w:val="22"/>
          <w:u w:val="single"/>
        </w:rPr>
        <w:t>” </w:t>
      </w:r>
      <w:hyperlink r:id="rId24" w:tgtFrame="_blank" w:history="1">
        <w:r w:rsidRPr="00427ED8">
          <w:rPr>
            <w:rFonts w:ascii="Georgia" w:hAnsi="Georgia"/>
            <w:b/>
            <w:color w:val="000000" w:themeColor="text1"/>
            <w:szCs w:val="22"/>
            <w:u w:val="single"/>
          </w:rPr>
          <w:t>it called Ikaros </w:t>
        </w:r>
      </w:hyperlink>
      <w:r w:rsidRPr="00427ED8">
        <w:rPr>
          <w:rFonts w:ascii="Georgia" w:hAnsi="Georgia"/>
          <w:b/>
          <w:color w:val="000000" w:themeColor="text1"/>
          <w:szCs w:val="22"/>
          <w:u w:val="single"/>
        </w:rPr>
        <w:t>which</w:t>
      </w:r>
      <w:r w:rsidRPr="00D002D4">
        <w:rPr>
          <w:rFonts w:ascii="Georgia" w:hAnsi="Georgia"/>
          <w:b/>
          <w:color w:val="000000" w:themeColor="text1"/>
          <w:szCs w:val="22"/>
          <w:u w:val="single"/>
        </w:rPr>
        <w:t xml:space="preserve"> </w:t>
      </w:r>
      <w:r w:rsidRPr="00427ED8">
        <w:rPr>
          <w:rFonts w:ascii="Georgia" w:hAnsi="Georgia"/>
          <w:b/>
          <w:color w:val="000000" w:themeColor="text1"/>
          <w:szCs w:val="22"/>
          <w:u w:val="single"/>
        </w:rPr>
        <w:t>successfully got</w:t>
      </w:r>
      <w:r w:rsidRPr="00D002D4">
        <w:rPr>
          <w:rFonts w:ascii="Georgia" w:hAnsi="Georgia"/>
          <w:b/>
          <w:color w:val="000000" w:themeColor="text1"/>
          <w:szCs w:val="22"/>
          <w:u w:val="single"/>
        </w:rPr>
        <w:t xml:space="preserve"> </w:t>
      </w:r>
      <w:r w:rsidRPr="00427ED8">
        <w:rPr>
          <w:rFonts w:ascii="Georgia" w:hAnsi="Georgia"/>
          <w:b/>
          <w:color w:val="000000" w:themeColor="text1"/>
          <w:szCs w:val="22"/>
          <w:u w:val="single"/>
        </w:rPr>
        <w:t>its propulsion</w:t>
      </w:r>
      <w:r w:rsidRPr="00D002D4">
        <w:rPr>
          <w:rFonts w:ascii="Georgia" w:hAnsi="Georgia"/>
          <w:b/>
          <w:color w:val="000000" w:themeColor="text1"/>
          <w:szCs w:val="22"/>
          <w:u w:val="single"/>
        </w:rPr>
        <w:t xml:space="preserve"> </w:t>
      </w:r>
      <w:r w:rsidRPr="00427ED8">
        <w:rPr>
          <w:rFonts w:ascii="Georgia" w:hAnsi="Georgia"/>
          <w:b/>
          <w:color w:val="000000" w:themeColor="text1"/>
          <w:szCs w:val="22"/>
          <w:u w:val="single"/>
        </w:rPr>
        <w:t>power from the</w:t>
      </w:r>
      <w:r w:rsidRPr="00D002D4">
        <w:rPr>
          <w:rFonts w:ascii="Georgia" w:hAnsi="Georgia"/>
          <w:b/>
          <w:color w:val="000000" w:themeColor="text1"/>
          <w:szCs w:val="22"/>
          <w:u w:val="single"/>
        </w:rPr>
        <w:t xml:space="preserve"> </w:t>
      </w:r>
      <w:r w:rsidRPr="00427ED8">
        <w:rPr>
          <w:rFonts w:ascii="Georgia" w:hAnsi="Georgia"/>
          <w:b/>
          <w:color w:val="000000" w:themeColor="text1"/>
          <w:szCs w:val="22"/>
          <w:u w:val="single"/>
        </w:rPr>
        <w:t>pressure on its large sails of ionizing particles emitted by the Sun.</w:t>
      </w:r>
      <w:r w:rsidRPr="00D002D4">
        <w:rPr>
          <w:rFonts w:ascii="Georgia" w:hAnsi="Georgia"/>
          <w:b/>
          <w:color w:val="000000" w:themeColor="text1"/>
          <w:szCs w:val="22"/>
          <w:u w:val="single"/>
        </w:rPr>
        <w:t xml:space="preserve"> </w:t>
      </w:r>
      <w:r w:rsidRPr="00D002D4">
        <w:rPr>
          <w:rStyle w:val="LinedDown"/>
        </w:rPr>
        <w:t>Among other ways of propelling spacecraft, discussed at a Starship Congress last year in Texas was a system using orbiting lasers to direct beams on to a spacecraft. The </w:t>
      </w:r>
      <w:hyperlink r:id="rId25" w:tgtFrame="_blank" w:history="1">
        <w:r w:rsidRPr="00D002D4">
          <w:rPr>
            <w:rStyle w:val="LinedDown"/>
          </w:rPr>
          <w:t>magazine New Scientist said</w:t>
        </w:r>
      </w:hyperlink>
      <w:r w:rsidRPr="00D002D4">
        <w:rPr>
          <w:rStyle w:val="LinedDown"/>
        </w:rPr>
        <w:t> “beam sails are regarded as the most promising tech for a starship.” A scientist long-involved in laser space power research is Geoff Landis of the Photovoltaics and Space Environment Branch at NASA’s Glenn Research Center in Cleveland who, in a 2002 NASA publication,</w:t>
      </w:r>
      <w:hyperlink r:id="rId26" w:tgtFrame="_blank" w:history="1">
        <w:r w:rsidRPr="00D002D4">
          <w:rPr>
            <w:rStyle w:val="LinedDown"/>
          </w:rPr>
          <w:t> “The Edge of Sunshine,”</w:t>
        </w:r>
      </w:hyperlink>
      <w:r w:rsidRPr="00D002D4">
        <w:rPr>
          <w:rStyle w:val="LinedDown"/>
        </w:rPr>
        <w:t> wrote: “In the long term, solar arrays will not have to rely on the Sun. We’re investigating the concept of using lasers to beam photons to solar arrays. If you make a powerful enough laser and can aim the beam, there’s really isn’t any edge to sunshine—with a big enough lens, we could beam light to a space-probe halfway to alpha-Centauri!”</w:t>
      </w:r>
    </w:p>
    <w:p w14:paraId="00EA891D" w14:textId="1EDE3F6D" w:rsidR="008A172A" w:rsidRDefault="008A172A" w:rsidP="004530F0">
      <w:pPr>
        <w:pStyle w:val="Heading3"/>
      </w:pPr>
      <w:r w:rsidRPr="00BB3B3A">
        <w:lastRenderedPageBreak/>
        <w:t>Desal</w:t>
      </w:r>
      <w:r w:rsidR="00F35B73" w:rsidRPr="00BB3B3A">
        <w:t>ination</w:t>
      </w:r>
      <w:r w:rsidRPr="00BB3B3A">
        <w:t>:</w:t>
      </w:r>
    </w:p>
    <w:p w14:paraId="1CF50DB2" w14:textId="0A060CB4" w:rsidR="00677580" w:rsidRPr="00677580" w:rsidRDefault="00677580" w:rsidP="00677580">
      <w:pPr>
        <w:pStyle w:val="Heading4"/>
      </w:pPr>
      <w:r>
        <w:t xml:space="preserve">Evaluate the impacts of the DA through the lense of the aff framework --- if the 1NC did not articulate a reason why the aff perpetuates cap because of the DA then it is </w:t>
      </w:r>
      <w:r w:rsidRPr="00BB3B3A">
        <w:rPr>
          <w:u w:val="single"/>
        </w:rPr>
        <w:t>not offense</w:t>
      </w:r>
      <w:r>
        <w:t xml:space="preserve">.  </w:t>
      </w:r>
    </w:p>
    <w:p w14:paraId="54C9F1C0" w14:textId="524EF4FF" w:rsidR="00BB3B3A" w:rsidRDefault="00284E0D" w:rsidP="00BB3B3A">
      <w:pPr>
        <w:pStyle w:val="Heading4"/>
      </w:pPr>
      <w:r w:rsidRPr="00284E0D">
        <w:t xml:space="preserve">1] </w:t>
      </w:r>
      <w:r>
        <w:t xml:space="preserve">Case outweighs --- </w:t>
      </w:r>
    </w:p>
    <w:p w14:paraId="19B6F371" w14:textId="02856310" w:rsidR="00284E0D" w:rsidRPr="00284E0D" w:rsidRDefault="00677580" w:rsidP="00284E0D">
      <w:pPr>
        <w:pStyle w:val="Heading4"/>
      </w:pPr>
      <w:r>
        <w:t>2</w:t>
      </w:r>
      <w:r w:rsidR="00284E0D" w:rsidRPr="00284E0D">
        <w:t>] Status quo solves and nuclear desalination is ineffective. SMITH 11:</w:t>
      </w:r>
    </w:p>
    <w:p w14:paraId="6D582B0B" w14:textId="6FD99D56" w:rsidR="00284E0D" w:rsidRPr="00284E0D" w:rsidRDefault="00284E0D" w:rsidP="00284E0D">
      <w:pPr>
        <w:rPr>
          <w:rFonts w:ascii="Georgia" w:hAnsi="Georgia"/>
          <w:sz w:val="16"/>
          <w:szCs w:val="16"/>
        </w:rPr>
      </w:pPr>
      <w:r w:rsidRPr="00284E0D">
        <w:rPr>
          <w:rFonts w:ascii="Georgia" w:hAnsi="Georgia"/>
          <w:sz w:val="16"/>
          <w:szCs w:val="16"/>
        </w:rPr>
        <w:t xml:space="preserve">Gar Smith 11, Editor Emeritus of Earth Island Journal, a former editor of Common Ground magazine, a Project Censored Award-winning journalist, and co-founder of Environmentalists Against War, "NUCLEAR ROULETTE: THE CASE AGAINST A NUCLEAR RENAISSANCE," June, International Forum on Globalization series focused on False Solutions, </w:t>
      </w:r>
      <w:hyperlink r:id="rId27" w:history="1">
        <w:r w:rsidRPr="00284E0D">
          <w:rPr>
            <w:rFonts w:ascii="Georgia" w:hAnsi="Georgia"/>
            <w:sz w:val="16"/>
            <w:szCs w:val="16"/>
          </w:rPr>
          <w:t>http://ifg.org/pdf/Nuclear_Roulette_book.pdf</w:t>
        </w:r>
      </w:hyperlink>
    </w:p>
    <w:p w14:paraId="4A6ED66F" w14:textId="59226264" w:rsidR="00284E0D" w:rsidRPr="00284E0D" w:rsidRDefault="00284E0D" w:rsidP="00284E0D">
      <w:pPr>
        <w:rPr>
          <w:rFonts w:ascii="Georgia" w:hAnsi="Georgia"/>
          <w:sz w:val="12"/>
        </w:rPr>
      </w:pPr>
      <w:r w:rsidRPr="00284E0D">
        <w:rPr>
          <w:rFonts w:ascii="Georgia" w:hAnsi="Georgia"/>
          <w:sz w:val="12"/>
        </w:rPr>
        <w:t xml:space="preserve">By 2025, 3.5 billion people will face severe fresh-water shortages. </w:t>
      </w:r>
      <w:r w:rsidRPr="00284E0D">
        <w:rPr>
          <w:rStyle w:val="StyleBoldUnderline"/>
          <w:rFonts w:ascii="Georgia" w:hAnsi="Georgia"/>
        </w:rPr>
        <w:t>Nuclear proponents</w:t>
      </w:r>
      <w:r w:rsidRPr="00284E0D">
        <w:rPr>
          <w:rFonts w:ascii="Georgia" w:hAnsi="Georgia"/>
          <w:sz w:val="12"/>
        </w:rPr>
        <w:t xml:space="preserve"> groping for justifications to expand nuclear </w:t>
      </w:r>
      <w:r w:rsidRPr="00284E0D">
        <w:rPr>
          <w:rStyle w:val="StyleBoldUnderline"/>
          <w:rFonts w:ascii="Georgia" w:hAnsi="Georgia"/>
        </w:rPr>
        <w:t>power have argued that the waste heat from power plants can provide a “cheap and clean” solution to the inherently costly process of removing salt from seawater</w:t>
      </w:r>
      <w:r w:rsidRPr="00284E0D">
        <w:rPr>
          <w:rFonts w:ascii="Georgia" w:hAnsi="Georgia"/>
          <w:sz w:val="12"/>
        </w:rPr>
        <w:t xml:space="preserve">. Desalination plants (there are 13,080 worldwide, mostly oil- and gas-fired and mostly in wealthy desert nations) already produce more than 12 billion gallons of drinkable water a day. 153 The first nuclear desalinator was installed in Japan in the late 1970s and scores of reactor-heated desalination plants are operating around the world today.¶ But </w:t>
      </w:r>
      <w:r w:rsidRPr="00284E0D">
        <w:rPr>
          <w:rStyle w:val="StyleBoldUnderline"/>
          <w:rFonts w:ascii="Georgia" w:hAnsi="Georgia"/>
          <w:highlight w:val="yellow"/>
        </w:rPr>
        <w:t>nuclear desalination is a</w:t>
      </w:r>
      <w:r w:rsidRPr="00284E0D">
        <w:rPr>
          <w:rStyle w:val="StyleBoldUnderline"/>
          <w:rFonts w:ascii="Georgia" w:hAnsi="Georgia"/>
        </w:rPr>
        <w:t xml:space="preserve">nother </w:t>
      </w:r>
      <w:r w:rsidRPr="00284E0D">
        <w:rPr>
          <w:rStyle w:val="StyleBoldUnderline"/>
          <w:rFonts w:ascii="Georgia" w:hAnsi="Georgia"/>
          <w:highlight w:val="yellow"/>
        </w:rPr>
        <w:t>False Solution</w:t>
      </w:r>
      <w:r w:rsidRPr="00284E0D">
        <w:rPr>
          <w:rStyle w:val="StyleBoldUnderline"/>
          <w:rFonts w:ascii="Georgia" w:hAnsi="Georgia"/>
        </w:rPr>
        <w:t>.</w:t>
      </w:r>
      <w:r w:rsidRPr="00284E0D">
        <w:rPr>
          <w:rFonts w:ascii="Georgia" w:hAnsi="Georgia"/>
          <w:sz w:val="12"/>
        </w:rPr>
        <w:t xml:space="preserve"> The problem with atomic water-purifiers is that using heat to treat seawater is an obsolete 20 th -century technology. Thermal desalination has given way to new reverse osmosis systems that are less energy intensive and 33 times cheaper to operate. 154 Nuclear desalination advocates claim that wind, solar, and wave power aren’t up to the task while new low-temperature evaporation technology may be able to produce high purity water at temperatures as low as 122° Fahrenheit. 155 </w:t>
      </w:r>
      <w:r w:rsidRPr="00284E0D">
        <w:rPr>
          <w:rStyle w:val="StyleBoldUnderline"/>
          <w:rFonts w:ascii="Georgia" w:hAnsi="Georgia"/>
          <w:highlight w:val="yellow"/>
        </w:rPr>
        <w:t>Promoting reactors</w:t>
      </w:r>
      <w:r w:rsidRPr="00284E0D">
        <w:rPr>
          <w:rStyle w:val="StyleBoldUnderline"/>
          <w:rFonts w:ascii="Georgia" w:hAnsi="Georgia"/>
        </w:rPr>
        <w:t xml:space="preserve"> as a solution to the world’s water shortage </w:t>
      </w:r>
      <w:r w:rsidRPr="00284E0D">
        <w:rPr>
          <w:rStyle w:val="StyleBoldUnderline"/>
          <w:rFonts w:ascii="Georgia" w:hAnsi="Georgia"/>
          <w:highlight w:val="yellow"/>
        </w:rPr>
        <w:t>is</w:t>
      </w:r>
      <w:r w:rsidRPr="00284E0D">
        <w:rPr>
          <w:rStyle w:val="StyleBoldUnderline"/>
          <w:rFonts w:ascii="Georgia" w:hAnsi="Georgia"/>
        </w:rPr>
        <w:t xml:space="preserve"> especially </w:t>
      </w:r>
      <w:r w:rsidRPr="00284E0D">
        <w:rPr>
          <w:rStyle w:val="StyleBoldUnderline"/>
          <w:rFonts w:ascii="Georgia" w:hAnsi="Georgia"/>
          <w:highlight w:val="yellow"/>
        </w:rPr>
        <w:t>ludicrous since nuclear</w:t>
      </w:r>
      <w:r w:rsidRPr="00284E0D">
        <w:rPr>
          <w:rStyle w:val="StyleBoldUnderline"/>
          <w:rFonts w:ascii="Georgia" w:hAnsi="Georgia"/>
        </w:rPr>
        <w:t xml:space="preserve"> power </w:t>
      </w:r>
      <w:r w:rsidRPr="00284E0D">
        <w:rPr>
          <w:rStyle w:val="StyleBoldUnderline"/>
          <w:rFonts w:ascii="Georgia" w:hAnsi="Georgia"/>
          <w:highlight w:val="yellow"/>
        </w:rPr>
        <w:t>plants consume more water than any other energy source</w:t>
      </w:r>
      <w:r w:rsidRPr="00284E0D">
        <w:rPr>
          <w:rFonts w:ascii="Georgia" w:hAnsi="Georgia"/>
          <w:sz w:val="12"/>
        </w:rPr>
        <w:t xml:space="preserve">. 156¶ Even proponents admit </w:t>
      </w:r>
      <w:r w:rsidRPr="00284E0D">
        <w:rPr>
          <w:rStyle w:val="StyleBoldUnderline"/>
          <w:rFonts w:ascii="Georgia" w:hAnsi="Georgia"/>
        </w:rPr>
        <w:t xml:space="preserve">there is a potential risk that </w:t>
      </w:r>
      <w:r w:rsidRPr="00284E0D">
        <w:rPr>
          <w:rStyle w:val="StyleBoldUnderline"/>
          <w:rFonts w:ascii="Georgia" w:hAnsi="Georgia"/>
          <w:highlight w:val="yellow"/>
        </w:rPr>
        <w:t>running seawater through a radioactive environment might contaminate the drinking water</w:t>
      </w:r>
      <w:r w:rsidRPr="00284E0D">
        <w:rPr>
          <w:rStyle w:val="StyleBoldUnderline"/>
          <w:rFonts w:ascii="Georgia" w:hAnsi="Georgia"/>
        </w:rPr>
        <w:t xml:space="preserve"> produced</w:t>
      </w:r>
      <w:r w:rsidRPr="00284E0D">
        <w:rPr>
          <w:rFonts w:ascii="Georgia" w:hAnsi="Georgia"/>
          <w:sz w:val="12"/>
        </w:rPr>
        <w:t>. 157 Undeterred, scientists in Russia and India have proposed anchoring small atom-powered water-plants offshore near densely populated coastal cities. But this would provide no relief for the billions of people living inland in water-starved regions of North Africa and Asia.¶ Desalination is merely a way of giving a marginal new purpose to existing reactors whose balance sheets would be improved if they were retrofitted with desalination chambers. As with power generation, so with desalination: efficiency in water use (better irrigation technology, crop selection, eliminating transit losses, etc.) beats new production</w:t>
      </w:r>
      <w:r w:rsidRPr="00284E0D">
        <w:rPr>
          <w:rStyle w:val="StyleBoldUnderline"/>
          <w:rFonts w:ascii="Georgia" w:hAnsi="Georgia"/>
        </w:rPr>
        <w:t>.</w:t>
      </w:r>
      <w:r w:rsidRPr="00284E0D">
        <w:rPr>
          <w:rStyle w:val="StyleBoldUnderline"/>
          <w:rFonts w:ascii="Georgia" w:hAnsi="Georgia"/>
          <w:b w:val="0"/>
          <w:sz w:val="12"/>
          <w:u w:val="none"/>
        </w:rPr>
        <w:t>¶</w:t>
      </w:r>
      <w:r w:rsidRPr="00284E0D">
        <w:rPr>
          <w:rStyle w:val="StyleBoldUnderline"/>
          <w:rFonts w:ascii="Georgia" w:hAnsi="Georgia"/>
        </w:rPr>
        <w:t xml:space="preserve"> A real solution to the growing global water shortage needs to address the increasing amount of water diverted to wasteful agricultural and industrial practices and concentrate on preventing the water from being contaminated in the first place</w:t>
      </w:r>
      <w:r w:rsidRPr="00284E0D">
        <w:rPr>
          <w:rFonts w:ascii="Georgia" w:hAnsi="Georgia"/>
          <w:sz w:val="12"/>
        </w:rPr>
        <w:t>—by, among other things, capping the size of local populations to match locally available water supplies.</w:t>
      </w:r>
    </w:p>
    <w:p w14:paraId="192539A4" w14:textId="7D4A0D81" w:rsidR="00284E0D" w:rsidRPr="00284E0D" w:rsidRDefault="00677580" w:rsidP="00284E0D">
      <w:pPr>
        <w:pStyle w:val="Heading4"/>
      </w:pPr>
      <w:r>
        <w:t>3</w:t>
      </w:r>
      <w:r w:rsidR="00284E0D" w:rsidRPr="00284E0D">
        <w:t xml:space="preserve">] Nuclear power consumes way more water than you thought --- DA causes more water wars. WAREHAM AND GREEN: </w:t>
      </w:r>
    </w:p>
    <w:p w14:paraId="203E4A5D" w14:textId="6E01302B" w:rsidR="00284E0D" w:rsidRPr="00284E0D" w:rsidRDefault="00284E0D" w:rsidP="00284E0D">
      <w:pPr>
        <w:rPr>
          <w:rFonts w:ascii="Georgia" w:hAnsi="Georgia"/>
          <w:sz w:val="16"/>
          <w:szCs w:val="16"/>
        </w:rPr>
      </w:pPr>
      <w:r w:rsidRPr="00284E0D">
        <w:rPr>
          <w:rFonts w:ascii="Georgia" w:hAnsi="Georgia"/>
          <w:sz w:val="16"/>
          <w:szCs w:val="16"/>
        </w:rPr>
        <w:t xml:space="preserve">"Nuclear power and water scarcity," ScienceAlert, </w:t>
      </w:r>
      <w:hyperlink r:id="rId28" w:history="1">
        <w:r w:rsidRPr="00284E0D">
          <w:rPr>
            <w:rStyle w:val="Hyperlink"/>
            <w:rFonts w:ascii="Georgia" w:hAnsi="Georgia"/>
            <w:sz w:val="16"/>
            <w:szCs w:val="16"/>
          </w:rPr>
          <w:t>http://www.sciencealert.com/nuclear-power-and-water-scarcity</w:t>
        </w:r>
      </w:hyperlink>
      <w:r w:rsidRPr="00284E0D">
        <w:rPr>
          <w:rFonts w:ascii="Georgia" w:hAnsi="Georgia"/>
          <w:sz w:val="16"/>
          <w:szCs w:val="16"/>
        </w:rPr>
        <w:t xml:space="preserve"> Dr Sue Wareham became involved in MAPW over 20 years ago out of a "horror at the destructive capacity of a single nuclear weapon." Sue believes that her work through MAPW is fundamental to her commitment to the protection of human life and the improvement of human well-being. Dr Jim Green is the national nuclear campaigner for Friends of the Earth and author of the report No Solution To Climate Change (pdf file 1.98MB) launched in September 2005. His PhD thesis dealt with the history of the Lucas Heights nuclear plant and the debate over the replacement of its nuclear research reactor. He is a member of the EnergyScience Coalition. Read his essay Environmentalists Do Not Support Nuclear Power: Critique of James Lovelock and Patrick Moore.</w:t>
      </w:r>
    </w:p>
    <w:p w14:paraId="3DF9CD68" w14:textId="791E9480" w:rsidR="00284E0D" w:rsidRPr="00284E0D" w:rsidRDefault="00284E0D" w:rsidP="00284E0D">
      <w:pPr>
        <w:rPr>
          <w:rFonts w:ascii="Georgia" w:hAnsi="Georgia"/>
          <w:sz w:val="10"/>
        </w:rPr>
      </w:pPr>
      <w:r w:rsidRPr="00284E0D">
        <w:rPr>
          <w:rFonts w:ascii="Georgia" w:hAnsi="Georgia"/>
          <w:sz w:val="10"/>
        </w:rPr>
        <w:t xml:space="preserve">The connections between water scarcity, power generation and the federal government's promotion of nuclear power are worth reflecting on in National Water Week, held from October 21-27. Some problems associated with nuclear power are much discussed – such as its connection to the proliferation of weapons of mass destruction. Less well known is the fact that </w:t>
      </w:r>
      <w:r w:rsidRPr="00284E0D">
        <w:rPr>
          <w:rStyle w:val="StyleBoldUnderline"/>
          <w:rFonts w:ascii="Georgia" w:hAnsi="Georgia"/>
          <w:highlight w:val="yellow"/>
        </w:rPr>
        <w:t>nuclear power is the most water-hungry of all energy sources</w:t>
      </w:r>
      <w:r w:rsidRPr="00284E0D">
        <w:rPr>
          <w:rFonts w:ascii="Georgia" w:hAnsi="Georgia"/>
          <w:sz w:val="10"/>
        </w:rPr>
        <w:t xml:space="preserve">, with </w:t>
      </w:r>
      <w:r w:rsidRPr="00284E0D">
        <w:rPr>
          <w:rStyle w:val="StyleBoldUnderline"/>
          <w:rFonts w:ascii="Georgia" w:hAnsi="Georgia"/>
        </w:rPr>
        <w:t>a single reactor consuming 35-65 million litres of water each day</w:t>
      </w:r>
      <w:r w:rsidRPr="00284E0D">
        <w:rPr>
          <w:rFonts w:ascii="Georgia" w:hAnsi="Georgia"/>
          <w:sz w:val="10"/>
        </w:rPr>
        <w:t xml:space="preserve">. </w:t>
      </w:r>
      <w:r w:rsidRPr="00284E0D">
        <w:rPr>
          <w:rStyle w:val="StyleBoldUnderline"/>
          <w:rFonts w:ascii="Georgia" w:hAnsi="Georgia"/>
          <w:highlight w:val="yellow"/>
        </w:rPr>
        <w:t>Water scarcity is already a</w:t>
      </w:r>
      <w:r w:rsidRPr="00284E0D">
        <w:rPr>
          <w:rFonts w:ascii="Georgia" w:hAnsi="Georgia"/>
          <w:sz w:val="10"/>
        </w:rPr>
        <w:t xml:space="preserve"> serious </w:t>
      </w:r>
      <w:r w:rsidRPr="00284E0D">
        <w:rPr>
          <w:rStyle w:val="StyleBoldUnderline"/>
          <w:rFonts w:ascii="Georgia" w:hAnsi="Georgia"/>
          <w:highlight w:val="yellow"/>
        </w:rPr>
        <w:t>problem</w:t>
      </w:r>
      <w:r w:rsidRPr="00284E0D">
        <w:rPr>
          <w:rFonts w:ascii="Georgia" w:hAnsi="Georgia"/>
          <w:sz w:val="10"/>
        </w:rPr>
        <w:t xml:space="preserve"> for Australia's power-generation industry, largely </w:t>
      </w:r>
      <w:r w:rsidRPr="00284E0D">
        <w:rPr>
          <w:rStyle w:val="StyleBoldUnderline"/>
          <w:rFonts w:ascii="Georgia" w:hAnsi="Georgia"/>
        </w:rPr>
        <w:t>because of</w:t>
      </w:r>
      <w:r w:rsidRPr="00284E0D">
        <w:rPr>
          <w:rFonts w:ascii="Georgia" w:hAnsi="Georgia"/>
          <w:sz w:val="10"/>
        </w:rPr>
        <w:t xml:space="preserve"> our heavy </w:t>
      </w:r>
      <w:r w:rsidRPr="00284E0D">
        <w:rPr>
          <w:rStyle w:val="StyleBoldUnderline"/>
          <w:rFonts w:ascii="Georgia" w:hAnsi="Georgia"/>
        </w:rPr>
        <w:t>reliance on water-guzzling coal-fired plants</w:t>
      </w:r>
      <w:r w:rsidRPr="00284E0D">
        <w:rPr>
          <w:rFonts w:ascii="Georgia" w:hAnsi="Georgia"/>
          <w:sz w:val="10"/>
        </w:rPr>
        <w:t xml:space="preserve">. Current </w:t>
      </w:r>
      <w:r w:rsidRPr="00284E0D">
        <w:rPr>
          <w:rStyle w:val="StyleBoldUnderline"/>
          <w:rFonts w:ascii="Georgia" w:hAnsi="Georgia"/>
          <w:highlight w:val="yellow"/>
        </w:rPr>
        <w:t>problems</w:t>
      </w:r>
      <w:r w:rsidRPr="00284E0D">
        <w:rPr>
          <w:rFonts w:ascii="Georgia" w:hAnsi="Georgia"/>
          <w:sz w:val="10"/>
        </w:rPr>
        <w:t xml:space="preserve"> in Australia's power industry </w:t>
      </w:r>
      <w:r w:rsidRPr="00284E0D">
        <w:rPr>
          <w:rStyle w:val="StyleBoldUnderline"/>
          <w:rFonts w:ascii="Georgia" w:hAnsi="Georgia"/>
        </w:rPr>
        <w:t xml:space="preserve">resulting from water shortages </w:t>
      </w:r>
      <w:r w:rsidRPr="00284E0D">
        <w:rPr>
          <w:rStyle w:val="StyleBoldUnderline"/>
          <w:rFonts w:ascii="Georgia" w:hAnsi="Georgia"/>
          <w:highlight w:val="yellow"/>
        </w:rPr>
        <w:t>include</w:t>
      </w:r>
      <w:r w:rsidRPr="00284E0D">
        <w:rPr>
          <w:rStyle w:val="StyleBoldUnderline"/>
          <w:rFonts w:ascii="Georgia" w:hAnsi="Georgia"/>
        </w:rPr>
        <w:t xml:space="preserve">: expensive long-distance water haulage to some power plants as local supplies dwindle; reduced electrical generating capacity and output at some coal and hydro plants; </w:t>
      </w:r>
      <w:r w:rsidRPr="00284E0D">
        <w:rPr>
          <w:rStyle w:val="StyleBoldUnderline"/>
          <w:rFonts w:ascii="Georgia" w:hAnsi="Georgia"/>
          <w:highlight w:val="yellow"/>
        </w:rPr>
        <w:t xml:space="preserve">higher and more volatile electricity prices; increased risks of blackouts; and intensified competition for water between </w:t>
      </w:r>
      <w:r w:rsidRPr="00284E0D">
        <w:rPr>
          <w:rStyle w:val="StyleBoldUnderline"/>
          <w:rFonts w:ascii="Georgia" w:hAnsi="Georgia"/>
          <w:highlight w:val="yellow"/>
        </w:rPr>
        <w:lastRenderedPageBreak/>
        <w:t>power plants, agriculture, industries, and environmental flows</w:t>
      </w:r>
      <w:r w:rsidRPr="00284E0D">
        <w:rPr>
          <w:rFonts w:ascii="Georgia" w:hAnsi="Georgia"/>
          <w:sz w:val="10"/>
        </w:rPr>
        <w:t xml:space="preserve">. Introducing </w:t>
      </w:r>
      <w:r w:rsidRPr="00284E0D">
        <w:rPr>
          <w:rStyle w:val="StyleBoldUnderline"/>
          <w:rFonts w:ascii="Georgia" w:hAnsi="Georgia"/>
          <w:highlight w:val="yellow"/>
        </w:rPr>
        <w:t>nuclear power would exacerbate those problems</w:t>
      </w:r>
      <w:r w:rsidRPr="00284E0D">
        <w:rPr>
          <w:rFonts w:ascii="Georgia" w:hAnsi="Georgia"/>
          <w:sz w:val="10"/>
        </w:rPr>
        <w:t xml:space="preserve">. A December 2006 report by the Commonwealth Department of Parliamentary Services notes that the </w:t>
      </w:r>
      <w:r w:rsidRPr="00284E0D">
        <w:rPr>
          <w:rStyle w:val="StyleBoldUnderline"/>
          <w:rFonts w:ascii="Georgia" w:hAnsi="Georgia"/>
          <w:highlight w:val="yellow"/>
        </w:rPr>
        <w:t>water requirements for a nuclear</w:t>
      </w:r>
      <w:r w:rsidRPr="00284E0D">
        <w:rPr>
          <w:rStyle w:val="StyleBoldUnderline"/>
          <w:rFonts w:ascii="Georgia" w:hAnsi="Georgia"/>
        </w:rPr>
        <w:t xml:space="preserve"> power station </w:t>
      </w:r>
      <w:r w:rsidRPr="00284E0D">
        <w:rPr>
          <w:rStyle w:val="StyleBoldUnderline"/>
          <w:rFonts w:ascii="Georgia" w:hAnsi="Georgia"/>
          <w:highlight w:val="yellow"/>
        </w:rPr>
        <w:t>are</w:t>
      </w:r>
      <w:r w:rsidRPr="00284E0D">
        <w:rPr>
          <w:rStyle w:val="StyleBoldUnderline"/>
          <w:rFonts w:ascii="Georgia" w:hAnsi="Georgia"/>
        </w:rPr>
        <w:t xml:space="preserve"> 20-</w:t>
      </w:r>
      <w:r w:rsidRPr="00284E0D">
        <w:rPr>
          <w:rStyle w:val="StyleBoldUnderline"/>
          <w:rFonts w:ascii="Georgia" w:hAnsi="Georgia"/>
          <w:highlight w:val="yellow"/>
        </w:rPr>
        <w:t>83 per cent higher</w:t>
      </w:r>
      <w:r w:rsidRPr="00284E0D">
        <w:rPr>
          <w:rStyle w:val="StyleBoldUnderline"/>
          <w:rFonts w:ascii="Georgia" w:hAnsi="Georgia"/>
        </w:rPr>
        <w:t xml:space="preserve"> than for other power stations</w:t>
      </w:r>
      <w:r w:rsidRPr="00284E0D">
        <w:rPr>
          <w:rFonts w:ascii="Georgia" w:hAnsi="Georgia"/>
          <w:sz w:val="10"/>
        </w:rPr>
        <w:t xml:space="preserve">. Moreover, those calculations do </w:t>
      </w:r>
      <w:r w:rsidRPr="00284E0D">
        <w:rPr>
          <w:rStyle w:val="StyleBoldUnderline"/>
          <w:rFonts w:ascii="Georgia" w:hAnsi="Georgia"/>
        </w:rPr>
        <w:t>not include water consumption by uranium mines</w:t>
      </w:r>
      <w:r w:rsidRPr="00284E0D">
        <w:rPr>
          <w:rFonts w:ascii="Georgia" w:hAnsi="Georgia"/>
          <w:sz w:val="10"/>
        </w:rPr>
        <w:t xml:space="preserve">. The Roxby Downs mine in South Australia uses 35 million litres of water each day, with plans to increase this to 150 million litres each day. Mine operator BHP Billiton does not pay one cent for this water despite recording a record $17 billion profit in 2006-07. Water outflows from nuclear power plants can damage the local environment. The U.S. Environmental Protection Agency states: "When </w:t>
      </w:r>
      <w:r w:rsidRPr="00284E0D">
        <w:rPr>
          <w:rStyle w:val="StyleBoldUnderline"/>
          <w:rFonts w:ascii="Georgia" w:hAnsi="Georgia"/>
        </w:rPr>
        <w:t xml:space="preserve">nuclear power plants remove water from a lake or river for steam production and cooling, fish and other aquatic life can be affected. </w:t>
      </w:r>
      <w:r w:rsidRPr="00284E0D">
        <w:rPr>
          <w:rStyle w:val="StyleBoldUnderline"/>
          <w:rFonts w:ascii="Georgia" w:hAnsi="Georgia"/>
          <w:highlight w:val="yellow"/>
        </w:rPr>
        <w:t>Water pollutants, such as heavy metals and salts, build up in the water used in the nuclear</w:t>
      </w:r>
      <w:r w:rsidRPr="00284E0D">
        <w:rPr>
          <w:rStyle w:val="StyleBoldUnderline"/>
          <w:rFonts w:ascii="Georgia" w:hAnsi="Georgia"/>
        </w:rPr>
        <w:t xml:space="preserve"> power plant </w:t>
      </w:r>
      <w:r w:rsidRPr="00284E0D">
        <w:rPr>
          <w:rStyle w:val="StyleBoldUnderline"/>
          <w:rFonts w:ascii="Georgia" w:hAnsi="Georgia"/>
          <w:highlight w:val="yellow"/>
        </w:rPr>
        <w:t>systems.</w:t>
      </w:r>
      <w:r w:rsidRPr="00284E0D">
        <w:rPr>
          <w:rStyle w:val="StyleBoldUnderline"/>
          <w:rFonts w:ascii="Georgia" w:hAnsi="Georgia"/>
        </w:rPr>
        <w:t xml:space="preserve"> </w:t>
      </w:r>
      <w:r w:rsidRPr="00284E0D">
        <w:rPr>
          <w:rStyle w:val="StyleBoldUnderline"/>
          <w:rFonts w:ascii="Georgia" w:hAnsi="Georgia"/>
          <w:highlight w:val="yellow"/>
        </w:rPr>
        <w:t>These</w:t>
      </w:r>
      <w:r w:rsidRPr="00284E0D">
        <w:rPr>
          <w:rStyle w:val="StyleBoldUnderline"/>
          <w:rFonts w:ascii="Georgia" w:hAnsi="Georgia"/>
        </w:rPr>
        <w:t xml:space="preserve"> water pollutants, as well as the higher temperature of the water discharged from the power plant, can </w:t>
      </w:r>
      <w:r w:rsidRPr="00284E0D">
        <w:rPr>
          <w:rStyle w:val="StyleBoldUnderline"/>
          <w:rFonts w:ascii="Georgia" w:hAnsi="Georgia"/>
          <w:highlight w:val="yellow"/>
        </w:rPr>
        <w:t>negatively affect water quality and aquatic life</w:t>
      </w:r>
      <w:r w:rsidRPr="00284E0D">
        <w:rPr>
          <w:rStyle w:val="StyleBoldUnderline"/>
          <w:rFonts w:ascii="Georgia" w:hAnsi="Georgia"/>
        </w:rPr>
        <w:t>."</w:t>
      </w:r>
      <w:r w:rsidRPr="00284E0D">
        <w:rPr>
          <w:rFonts w:ascii="Georgia" w:hAnsi="Georgia"/>
          <w:sz w:val="10"/>
        </w:rPr>
        <w:t xml:space="preserve"> A report by the U.S. Nuclear Information and Resource Service details the destruction of delicate marine ecosystems and large numbers of animals, including endangered species, by nuclear power plants. Most of the damage is done by water inflow pipes, while expulsion of warm water causes further damage. Another documented problem is 'cold stunning' - fish acclimatise to warm water but die when the reactor is taken off-line and warm water is no longer expelled. In New Jersey, local fishermen estimated that 4,000 fish died from cold stunning when a reactor was shut down. </w:t>
      </w:r>
      <w:r w:rsidRPr="00284E0D">
        <w:rPr>
          <w:rStyle w:val="StyleBoldUnderline"/>
          <w:rFonts w:ascii="Georgia" w:hAnsi="Georgia"/>
        </w:rPr>
        <w:t>Nuclear reactors in numerous European countries have been periodically taken off-line or operated at reduced output in recent years because of water shortages</w:t>
      </w:r>
      <w:r w:rsidRPr="00284E0D">
        <w:rPr>
          <w:rFonts w:ascii="Georgia" w:hAnsi="Georgia"/>
          <w:sz w:val="10"/>
        </w:rPr>
        <w:t xml:space="preserve"> driven by climate change, drought and heat waves. Nuclear utilities have also sought and secured exemptions from operating conditions in order to discharge overheated water. </w:t>
      </w:r>
      <w:r w:rsidRPr="00284E0D">
        <w:rPr>
          <w:rStyle w:val="StyleBoldUnderline"/>
          <w:rFonts w:ascii="Georgia" w:hAnsi="Georgia"/>
        </w:rPr>
        <w:t>The water consumption of renewable energy sources and energy efficiency and conservation measures is negligible compared to nuclear</w:t>
      </w:r>
      <w:r w:rsidRPr="00284E0D">
        <w:rPr>
          <w:rFonts w:ascii="Georgia" w:hAnsi="Georgia"/>
          <w:sz w:val="10"/>
        </w:rPr>
        <w:t xml:space="preserve"> or coal. Operating a 2,400 Watt fan heater for one hour consumes 0.01 litres of water if wind is the energy source, 0.26 litres if solar is the energy source, 4.5 litres if coal is the energy source, or 5.5 litres if nuclear power is the energy source. Tim Flannery, the 2007 Australian of the Year, notes that hastening the uptake </w:t>
      </w:r>
      <w:r w:rsidRPr="00284E0D">
        <w:rPr>
          <w:rStyle w:val="StyleBoldUnderline"/>
          <w:rFonts w:ascii="Georgia" w:hAnsi="Georgia"/>
        </w:rPr>
        <w:t>of renewable energy sources such as wind, solar, and geothermal 'hot rocks' will help ease the water crisis as well as reducing greenhouse gas emissions - a win-win outcome</w:t>
      </w:r>
      <w:r w:rsidRPr="00284E0D">
        <w:rPr>
          <w:rFonts w:ascii="Georgia" w:hAnsi="Georgia"/>
          <w:sz w:val="10"/>
        </w:rPr>
        <w:t>. Globally, there is another compelling reason to ensure that decisions on water allocation - including its use in energy production - are made wisely and equitably. Limited access to water is already contributing to armed conflicts ('water wars') in a number of places around the globe. UN Secretary-General Ban Ki-moon recently noted that shortages of food and water in sub-Saharan Africa were a precursor to the current tragic violence in Darfur. The problem goes "far beyond Darfur", he warned, as many other places are now suffering water shortages. Australia can ill-afford to replace one thirsty industry, coal, with an even thirstier one, nuclear power.</w:t>
      </w:r>
    </w:p>
    <w:p w14:paraId="2533F51A" w14:textId="77777777" w:rsidR="00284E0D" w:rsidRPr="00284E0D" w:rsidRDefault="00284E0D" w:rsidP="00284E0D">
      <w:pPr>
        <w:rPr>
          <w:rFonts w:ascii="Georgia" w:hAnsi="Georgia"/>
          <w:sz w:val="10"/>
        </w:rPr>
      </w:pPr>
    </w:p>
    <w:p w14:paraId="46E91C93" w14:textId="7A22FFDD" w:rsidR="00284E0D" w:rsidRPr="00284E0D" w:rsidRDefault="00284E0D" w:rsidP="00284E0D">
      <w:pPr>
        <w:pStyle w:val="Heading4"/>
      </w:pPr>
      <w:r w:rsidRPr="00284E0D">
        <w:t>4] The global desalination market is set to grow by 320% – extensive market data proves the plan isn’t key. SBI ENERGY 11:</w:t>
      </w:r>
    </w:p>
    <w:p w14:paraId="4E4B1BA9" w14:textId="738D30F5" w:rsidR="00284E0D" w:rsidRPr="00284E0D" w:rsidRDefault="00284E0D" w:rsidP="00284E0D">
      <w:pPr>
        <w:rPr>
          <w:rFonts w:ascii="Georgia" w:hAnsi="Georgia"/>
          <w:sz w:val="16"/>
          <w:szCs w:val="16"/>
        </w:rPr>
      </w:pPr>
      <w:r w:rsidRPr="00284E0D">
        <w:rPr>
          <w:rFonts w:ascii="Georgia" w:hAnsi="Georgia"/>
          <w:sz w:val="16"/>
          <w:szCs w:val="16"/>
        </w:rPr>
        <w:t>[SBI Energy, a division of MarketResearch.com, publishes research reports in the industrial, energy, building/construction, and automotive/transportation markets, “Global Desalination Market will Grow 320.3% by 2020, Driven by Reverse Osmosis,” August 23]</w:t>
      </w:r>
    </w:p>
    <w:p w14:paraId="23C2A5B8" w14:textId="573C1465" w:rsidR="00284E0D" w:rsidRPr="00BB3B3A" w:rsidRDefault="00284E0D" w:rsidP="00284E0D">
      <w:pPr>
        <w:rPr>
          <w:rFonts w:ascii="Georgia" w:hAnsi="Georgia"/>
          <w:sz w:val="12"/>
        </w:rPr>
      </w:pPr>
      <w:r w:rsidRPr="00284E0D">
        <w:rPr>
          <w:rStyle w:val="StyleBoldUnderline"/>
          <w:rFonts w:ascii="Georgia" w:hAnsi="Georgia"/>
          <w:highlight w:val="yellow"/>
        </w:rPr>
        <w:t>Depleting water supplies</w:t>
      </w:r>
      <w:r w:rsidRPr="00284E0D">
        <w:rPr>
          <w:rFonts w:ascii="Georgia" w:hAnsi="Georgia"/>
          <w:sz w:val="12"/>
        </w:rPr>
        <w:t xml:space="preserve">, coupled with increasing water demand, </w:t>
      </w:r>
      <w:r w:rsidRPr="00284E0D">
        <w:rPr>
          <w:rStyle w:val="StyleBoldUnderline"/>
          <w:rFonts w:ascii="Georgia" w:hAnsi="Georgia"/>
          <w:highlight w:val="yellow"/>
        </w:rPr>
        <w:t>are driving the global market for desalination technology, which is expected to reach $52.4 billion by 2020, up 320.3%</w:t>
      </w:r>
      <w:r w:rsidRPr="00284E0D">
        <w:rPr>
          <w:rFonts w:ascii="Georgia" w:hAnsi="Georgia"/>
          <w:u w:val="single"/>
        </w:rPr>
        <w:t xml:space="preserve"> </w:t>
      </w:r>
      <w:r w:rsidRPr="00284E0D">
        <w:rPr>
          <w:rFonts w:ascii="Georgia" w:hAnsi="Georgia"/>
          <w:sz w:val="12"/>
        </w:rPr>
        <w:t xml:space="preserve">from $12.5 billion in 2010. According to a recent report from energy research publisher SBI Energy, membrane technology reverse osmosis will see the largest growth, reaching $39.46 billion by 2020. The increasing world population, which is estimated to reach 7.52 billion by 2020, up from 6.85 billion in 2010, is depleting a limited fresh water supply with agricultural demands and urbanization leading to more water consumption per person across the globe. According to the report, industrialization is spreading advanced water extraction technology, which is quickly diminishing water resources. "Economic and population growth are the largest drivers for desalination technology," said Shelly Carr, publisher of SBI Energy. "The explosive growth of this market is due to a solution-based alternative to the diminishing supply of the world's most important resource." Desalination technology involves extracting salt and other unwanted minerals from saltwater or brackish water in order to produce fresh water. There are two types of technologies: thermal which relies on heat, and membrane which utilizes semi-permeable membranes to separate salt from seawater and brackish water. According to the report, the cost of desalination is highly influenced by the amount of energy consumed, causing energy </w:t>
      </w:r>
      <w:r w:rsidRPr="00BB3B3A">
        <w:rPr>
          <w:rFonts w:ascii="Georgia" w:hAnsi="Georgia"/>
          <w:sz w:val="12"/>
        </w:rPr>
        <w:t>efficient membrane technologies, specifically reverse osmosis, to be the most viable option. "</w:t>
      </w:r>
      <w:r w:rsidRPr="00BB3B3A">
        <w:rPr>
          <w:rFonts w:ascii="Georgia" w:hAnsi="Georgia"/>
          <w:b/>
          <w:iCs/>
          <w:sz w:val="12"/>
          <w:highlight w:val="yellow"/>
        </w:rPr>
        <w:t>T</w:t>
      </w:r>
      <w:r w:rsidRPr="00BB3B3A">
        <w:rPr>
          <w:rStyle w:val="StyleBoldUnderline"/>
          <w:rFonts w:ascii="Georgia" w:hAnsi="Georgia"/>
          <w:highlight w:val="yellow"/>
        </w:rPr>
        <w:t>he lower</w:t>
      </w:r>
      <w:r w:rsidRPr="00BB3B3A">
        <w:rPr>
          <w:rStyle w:val="StyleBoldUnderline"/>
          <w:rFonts w:ascii="Georgia" w:hAnsi="Georgia"/>
        </w:rPr>
        <w:t xml:space="preserve"> </w:t>
      </w:r>
      <w:r w:rsidRPr="00BB3B3A">
        <w:rPr>
          <w:rStyle w:val="StyleBoldUnderline"/>
          <w:rFonts w:ascii="Georgia" w:hAnsi="Georgia"/>
          <w:highlight w:val="yellow"/>
        </w:rPr>
        <w:t>operating costs of membrane technologies</w:t>
      </w:r>
      <w:r w:rsidRPr="00BB3B3A">
        <w:rPr>
          <w:rStyle w:val="StyleBoldUnderline"/>
          <w:rFonts w:ascii="Georgia" w:hAnsi="Georgia"/>
        </w:rPr>
        <w:t xml:space="preserve">, which include reverse osmosis, microfiltration, ultrafiltration and nanofiltration, </w:t>
      </w:r>
      <w:r w:rsidRPr="00BB3B3A">
        <w:rPr>
          <w:rStyle w:val="StyleBoldUnderline"/>
          <w:rFonts w:ascii="Georgia" w:hAnsi="Georgia"/>
          <w:highlight w:val="yellow"/>
        </w:rPr>
        <w:t>make them</w:t>
      </w:r>
      <w:r w:rsidRPr="00BB3B3A">
        <w:rPr>
          <w:rStyle w:val="StyleBoldUnderline"/>
          <w:rFonts w:ascii="Georgia" w:hAnsi="Georgia"/>
        </w:rPr>
        <w:t xml:space="preserve"> a </w:t>
      </w:r>
      <w:r w:rsidRPr="00BB3B3A">
        <w:rPr>
          <w:rStyle w:val="StyleBoldUnderline"/>
          <w:rFonts w:ascii="Georgia" w:hAnsi="Georgia"/>
          <w:highlight w:val="yellow"/>
        </w:rPr>
        <w:t>more attractive</w:t>
      </w:r>
      <w:r w:rsidRPr="00BB3B3A">
        <w:rPr>
          <w:rStyle w:val="StyleBoldUnderline"/>
          <w:rFonts w:ascii="Georgia" w:hAnsi="Georgia"/>
        </w:rPr>
        <w:t xml:space="preserve"> option</w:t>
      </w:r>
      <w:r w:rsidRPr="00BB3B3A">
        <w:rPr>
          <w:rFonts w:ascii="Georgia" w:hAnsi="Georgia"/>
          <w:sz w:val="12"/>
        </w:rPr>
        <w:t xml:space="preserve">," notes Carr. "This segment will grow significantly more than its thermal counterpart." </w:t>
      </w:r>
      <w:r w:rsidRPr="00BB3B3A">
        <w:rPr>
          <w:rFonts w:ascii="Georgia" w:hAnsi="Georgia"/>
          <w:b/>
          <w:highlight w:val="yellow"/>
          <w:u w:val="single"/>
        </w:rPr>
        <w:t xml:space="preserve">SBI </w:t>
      </w:r>
      <w:r w:rsidRPr="00BB3B3A">
        <w:rPr>
          <w:rFonts w:ascii="Georgia" w:hAnsi="Georgia"/>
          <w:b/>
          <w:u w:val="single"/>
        </w:rPr>
        <w:t xml:space="preserve">Energy's </w:t>
      </w:r>
      <w:r w:rsidRPr="00BB3B3A">
        <w:rPr>
          <w:rFonts w:ascii="Georgia" w:hAnsi="Georgia"/>
          <w:b/>
          <w:highlight w:val="yellow"/>
          <w:u w:val="single"/>
        </w:rPr>
        <w:t>report</w:t>
      </w:r>
      <w:r w:rsidRPr="00BB3B3A">
        <w:rPr>
          <w:rFonts w:ascii="Georgia" w:hAnsi="Georgia"/>
          <w:sz w:val="12"/>
        </w:rPr>
        <w:t xml:space="preserve">, World Desalination Components and Technologies, </w:t>
      </w:r>
      <w:r w:rsidRPr="00BB3B3A">
        <w:rPr>
          <w:rStyle w:val="StyleBoldUnderline"/>
          <w:rFonts w:ascii="Georgia" w:hAnsi="Georgia"/>
          <w:highlight w:val="yellow"/>
        </w:rPr>
        <w:t>provides</w:t>
      </w:r>
      <w:r w:rsidRPr="00BB3B3A">
        <w:rPr>
          <w:rStyle w:val="StyleBoldUnderline"/>
          <w:rFonts w:ascii="Georgia" w:hAnsi="Georgia"/>
        </w:rPr>
        <w:t xml:space="preserve"> segmented market </w:t>
      </w:r>
      <w:r w:rsidRPr="00BB3B3A">
        <w:rPr>
          <w:rStyle w:val="StyleBoldUnderline"/>
          <w:rFonts w:ascii="Georgia" w:hAnsi="Georgia"/>
          <w:highlight w:val="yellow"/>
        </w:rPr>
        <w:t>data for desalination technologies, exhibiting where the growth will occur through 2020</w:t>
      </w:r>
      <w:r w:rsidRPr="00BB3B3A">
        <w:rPr>
          <w:rFonts w:ascii="Georgia" w:hAnsi="Georgia"/>
          <w:highlight w:val="yellow"/>
          <w:u w:val="single"/>
        </w:rPr>
        <w:t xml:space="preserve">. </w:t>
      </w:r>
      <w:r w:rsidRPr="00BB3B3A">
        <w:rPr>
          <w:rFonts w:ascii="Georgia" w:hAnsi="Georgia"/>
          <w:sz w:val="12"/>
        </w:rPr>
        <w:t xml:space="preserve">It profiles fifteen major companies, examines major projects and positions of specific countries, and analyzes trends and growth drivers. It is available at: </w:t>
      </w:r>
      <w:hyperlink r:id="rId29" w:history="1">
        <w:r w:rsidRPr="00BB3B3A">
          <w:rPr>
            <w:rFonts w:ascii="Georgia" w:hAnsi="Georgia"/>
            <w:sz w:val="12"/>
          </w:rPr>
          <w:t>http://www.sbireports.com/redirect.asp?progid=82216&amp;productid=6281776</w:t>
        </w:r>
      </w:hyperlink>
      <w:r w:rsidRPr="00BB3B3A">
        <w:rPr>
          <w:rFonts w:ascii="Georgia" w:hAnsi="Georgia"/>
          <w:sz w:val="12"/>
        </w:rPr>
        <w:t>.</w:t>
      </w:r>
    </w:p>
    <w:p w14:paraId="213E6465" w14:textId="381E617D" w:rsidR="00BB3B3A" w:rsidRPr="00BB3B3A" w:rsidRDefault="00BB3B3A" w:rsidP="00BB3B3A">
      <w:pPr>
        <w:pStyle w:val="Heading4"/>
      </w:pPr>
      <w:r w:rsidRPr="00BB3B3A">
        <w:t>5] No water wars – other tensions overwhelm. VICTOR 07:</w:t>
      </w:r>
    </w:p>
    <w:p w14:paraId="5CEF77D7" w14:textId="7E6080DA" w:rsidR="00BB3B3A" w:rsidRPr="00BB3B3A" w:rsidRDefault="00BB3B3A" w:rsidP="00BB3B3A">
      <w:pPr>
        <w:rPr>
          <w:rFonts w:ascii="Georgia" w:hAnsi="Georgia"/>
          <w:sz w:val="16"/>
          <w:szCs w:val="16"/>
        </w:rPr>
      </w:pPr>
      <w:r w:rsidRPr="00BB3B3A">
        <w:rPr>
          <w:rFonts w:ascii="Georgia" w:hAnsi="Georgia"/>
          <w:sz w:val="16"/>
          <w:szCs w:val="16"/>
        </w:rPr>
        <w:t>[David G., professor of law at Stanford University, November/December. “What resource wars?” National Interest. Ebsco]</w:t>
      </w:r>
    </w:p>
    <w:p w14:paraId="69D56C6A" w14:textId="77777777" w:rsidR="00BB3B3A" w:rsidRPr="00BB3B3A" w:rsidRDefault="00BB3B3A" w:rsidP="00BB3B3A">
      <w:pPr>
        <w:rPr>
          <w:rFonts w:ascii="Georgia" w:hAnsi="Georgia"/>
          <w:szCs w:val="22"/>
        </w:rPr>
      </w:pPr>
      <w:r w:rsidRPr="00BB3B3A">
        <w:rPr>
          <w:rFonts w:ascii="Georgia" w:hAnsi="Georgia"/>
          <w:sz w:val="12"/>
          <w:szCs w:val="12"/>
        </w:rPr>
        <w:t>While</w:t>
      </w:r>
      <w:r w:rsidRPr="00BB3B3A">
        <w:rPr>
          <w:rFonts w:ascii="Georgia" w:hAnsi="Georgia"/>
          <w:szCs w:val="22"/>
        </w:rPr>
        <w:t xml:space="preserve"> </w:t>
      </w:r>
      <w:r w:rsidRPr="00BB3B3A">
        <w:rPr>
          <w:rFonts w:ascii="Georgia" w:hAnsi="Georgia"/>
          <w:sz w:val="12"/>
          <w:szCs w:val="12"/>
        </w:rPr>
        <w:t>there are many reasons to fear global warming, the risk that such dangers could cause violent conflict ranks extremely low on the list because it is highly unlikely to materialize</w:t>
      </w:r>
      <w:r w:rsidRPr="00BB3B3A">
        <w:rPr>
          <w:rFonts w:ascii="Georgia" w:hAnsi="Georgia"/>
          <w:szCs w:val="22"/>
        </w:rPr>
        <w:t xml:space="preserve">. </w:t>
      </w:r>
      <w:r w:rsidRPr="00BB3B3A">
        <w:rPr>
          <w:rFonts w:ascii="Georgia" w:hAnsi="Georgia"/>
          <w:b/>
          <w:szCs w:val="22"/>
          <w:highlight w:val="yellow"/>
          <w:u w:val="single"/>
        </w:rPr>
        <w:t>Despite decades of warnings about water wars</w:t>
      </w:r>
      <w:r w:rsidRPr="00BB3B3A">
        <w:rPr>
          <w:rFonts w:ascii="Georgia" w:hAnsi="Georgia"/>
          <w:szCs w:val="22"/>
        </w:rPr>
        <w:t xml:space="preserve">, </w:t>
      </w:r>
      <w:r w:rsidRPr="00BB3B3A">
        <w:rPr>
          <w:rFonts w:ascii="Georgia" w:hAnsi="Georgia"/>
          <w:sz w:val="12"/>
          <w:szCs w:val="12"/>
        </w:rPr>
        <w:t>what is striking is that</w:t>
      </w:r>
      <w:r w:rsidRPr="00BB3B3A">
        <w:rPr>
          <w:rFonts w:ascii="Georgia" w:hAnsi="Georgia"/>
          <w:szCs w:val="22"/>
        </w:rPr>
        <w:t xml:space="preserve"> </w:t>
      </w:r>
      <w:r w:rsidRPr="00BB3B3A">
        <w:rPr>
          <w:rFonts w:ascii="Georgia" w:hAnsi="Georgia"/>
          <w:b/>
          <w:szCs w:val="22"/>
          <w:highlight w:val="yellow"/>
          <w:u w:val="single"/>
        </w:rPr>
        <w:t>water wars don't happen</w:t>
      </w:r>
      <w:r w:rsidRPr="00BB3B3A">
        <w:rPr>
          <w:rFonts w:ascii="Georgia" w:hAnsi="Georgia"/>
          <w:szCs w:val="22"/>
        </w:rPr>
        <w:t>--</w:t>
      </w:r>
      <w:r w:rsidRPr="00BB3B3A">
        <w:rPr>
          <w:rFonts w:ascii="Georgia" w:hAnsi="Georgia"/>
          <w:sz w:val="12"/>
          <w:szCs w:val="12"/>
        </w:rPr>
        <w:t>usually</w:t>
      </w:r>
      <w:r w:rsidRPr="00BB3B3A">
        <w:rPr>
          <w:rFonts w:ascii="Georgia" w:hAnsi="Georgia"/>
          <w:szCs w:val="22"/>
        </w:rPr>
        <w:t xml:space="preserve"> </w:t>
      </w:r>
      <w:r w:rsidRPr="00BB3B3A">
        <w:rPr>
          <w:rFonts w:ascii="Georgia" w:hAnsi="Georgia"/>
          <w:b/>
          <w:szCs w:val="22"/>
          <w:highlight w:val="yellow"/>
          <w:u w:val="single"/>
        </w:rPr>
        <w:t>because</w:t>
      </w:r>
      <w:r w:rsidRPr="00BB3B3A">
        <w:rPr>
          <w:rFonts w:ascii="Georgia" w:hAnsi="Georgia"/>
          <w:szCs w:val="22"/>
          <w:highlight w:val="yellow"/>
          <w:u w:val="single"/>
        </w:rPr>
        <w:t xml:space="preserve"> </w:t>
      </w:r>
      <w:r w:rsidRPr="00BB3B3A">
        <w:rPr>
          <w:rFonts w:ascii="Georgia" w:hAnsi="Georgia"/>
          <w:b/>
          <w:szCs w:val="22"/>
          <w:highlight w:val="yellow"/>
          <w:u w:val="single"/>
        </w:rPr>
        <w:t>countries that share water</w:t>
      </w:r>
      <w:r w:rsidRPr="00BB3B3A">
        <w:rPr>
          <w:rFonts w:ascii="Georgia" w:hAnsi="Georgia"/>
          <w:szCs w:val="22"/>
        </w:rPr>
        <w:t xml:space="preserve"> </w:t>
      </w:r>
      <w:r w:rsidRPr="00BB3B3A">
        <w:rPr>
          <w:rFonts w:ascii="Georgia" w:hAnsi="Georgia"/>
          <w:sz w:val="12"/>
          <w:szCs w:val="12"/>
        </w:rPr>
        <w:t>resources</w:t>
      </w:r>
      <w:r w:rsidRPr="00BB3B3A">
        <w:rPr>
          <w:rFonts w:ascii="Georgia" w:hAnsi="Georgia"/>
          <w:szCs w:val="22"/>
        </w:rPr>
        <w:t xml:space="preserve"> </w:t>
      </w:r>
      <w:r w:rsidRPr="00BB3B3A">
        <w:rPr>
          <w:rFonts w:ascii="Georgia" w:hAnsi="Georgia"/>
          <w:b/>
          <w:szCs w:val="22"/>
          <w:highlight w:val="yellow"/>
          <w:u w:val="single"/>
        </w:rPr>
        <w:t>have</w:t>
      </w:r>
      <w:r w:rsidRPr="00BB3B3A">
        <w:rPr>
          <w:rFonts w:ascii="Georgia" w:hAnsi="Georgia"/>
          <w:szCs w:val="22"/>
        </w:rPr>
        <w:t xml:space="preserve"> </w:t>
      </w:r>
      <w:r w:rsidRPr="00BB3B3A">
        <w:rPr>
          <w:rFonts w:ascii="Georgia" w:hAnsi="Georgia"/>
          <w:sz w:val="12"/>
          <w:szCs w:val="12"/>
        </w:rPr>
        <w:t>a lot</w:t>
      </w:r>
      <w:r w:rsidRPr="00BB3B3A">
        <w:rPr>
          <w:rFonts w:ascii="Georgia" w:hAnsi="Georgia"/>
          <w:szCs w:val="22"/>
        </w:rPr>
        <w:t xml:space="preserve"> </w:t>
      </w:r>
      <w:r w:rsidRPr="00BB3B3A">
        <w:rPr>
          <w:rFonts w:ascii="Georgia" w:hAnsi="Georgia"/>
          <w:b/>
          <w:szCs w:val="22"/>
          <w:highlight w:val="yellow"/>
          <w:u w:val="single"/>
        </w:rPr>
        <w:t>more at stake and armed conflict rarely fixes the problem</w:t>
      </w:r>
      <w:r w:rsidRPr="00BB3B3A">
        <w:rPr>
          <w:rFonts w:ascii="Georgia" w:hAnsi="Georgia"/>
          <w:b/>
          <w:szCs w:val="22"/>
          <w:highlight w:val="yellow"/>
        </w:rPr>
        <w:t>.</w:t>
      </w:r>
      <w:r w:rsidRPr="00BB3B3A">
        <w:rPr>
          <w:rFonts w:ascii="Georgia" w:hAnsi="Georgia"/>
          <w:szCs w:val="22"/>
          <w:highlight w:val="yellow"/>
        </w:rPr>
        <w:t xml:space="preserve"> </w:t>
      </w:r>
      <w:r w:rsidRPr="00BB3B3A">
        <w:rPr>
          <w:rFonts w:ascii="Georgia" w:hAnsi="Georgia"/>
          <w:b/>
          <w:szCs w:val="22"/>
          <w:highlight w:val="yellow"/>
          <w:u w:val="single"/>
        </w:rPr>
        <w:t>Some analysts have pointed to</w:t>
      </w:r>
      <w:r w:rsidRPr="00BB3B3A">
        <w:rPr>
          <w:rFonts w:ascii="Georgia" w:hAnsi="Georgia"/>
          <w:b/>
          <w:szCs w:val="22"/>
          <w:u w:val="single"/>
        </w:rPr>
        <w:t xml:space="preserve"> conflicts</w:t>
      </w:r>
      <w:r w:rsidRPr="00BB3B3A">
        <w:rPr>
          <w:rFonts w:ascii="Georgia" w:hAnsi="Georgia"/>
          <w:szCs w:val="22"/>
        </w:rPr>
        <w:t xml:space="preserve"> </w:t>
      </w:r>
      <w:r w:rsidRPr="00BB3B3A">
        <w:rPr>
          <w:rFonts w:ascii="Georgia" w:hAnsi="Georgia"/>
          <w:sz w:val="12"/>
          <w:szCs w:val="12"/>
        </w:rPr>
        <w:t>over resources, including</w:t>
      </w:r>
      <w:r w:rsidRPr="00BB3B3A">
        <w:rPr>
          <w:rFonts w:ascii="Georgia" w:hAnsi="Georgia"/>
          <w:szCs w:val="22"/>
        </w:rPr>
        <w:t xml:space="preserve"> </w:t>
      </w:r>
      <w:r w:rsidRPr="00BB3B3A">
        <w:rPr>
          <w:rFonts w:ascii="Georgia" w:hAnsi="Georgia"/>
          <w:b/>
          <w:szCs w:val="22"/>
          <w:highlight w:val="yellow"/>
          <w:u w:val="single"/>
        </w:rPr>
        <w:t>water</w:t>
      </w:r>
      <w:r w:rsidRPr="00BB3B3A">
        <w:rPr>
          <w:rFonts w:ascii="Georgia" w:hAnsi="Georgia"/>
          <w:szCs w:val="22"/>
        </w:rPr>
        <w:t xml:space="preserve"> </w:t>
      </w:r>
      <w:r w:rsidRPr="00BB3B3A">
        <w:rPr>
          <w:rFonts w:ascii="Georgia" w:hAnsi="Georgia"/>
          <w:sz w:val="12"/>
          <w:szCs w:val="12"/>
        </w:rPr>
        <w:t>and valuable land</w:t>
      </w:r>
      <w:r w:rsidRPr="00BB3B3A">
        <w:rPr>
          <w:rFonts w:ascii="Georgia" w:hAnsi="Georgia"/>
          <w:szCs w:val="22"/>
        </w:rPr>
        <w:t xml:space="preserve">, </w:t>
      </w:r>
      <w:r w:rsidRPr="00BB3B3A">
        <w:rPr>
          <w:rFonts w:ascii="Georgia" w:hAnsi="Georgia"/>
          <w:b/>
          <w:szCs w:val="22"/>
          <w:highlight w:val="yellow"/>
          <w:u w:val="single"/>
        </w:rPr>
        <w:t>as a cause in the Rwandan</w:t>
      </w:r>
      <w:r w:rsidRPr="00BB3B3A">
        <w:rPr>
          <w:rFonts w:ascii="Georgia" w:hAnsi="Georgia"/>
          <w:szCs w:val="22"/>
          <w:highlight w:val="yellow"/>
          <w:u w:val="single"/>
        </w:rPr>
        <w:t xml:space="preserve"> </w:t>
      </w:r>
      <w:r w:rsidRPr="00BB3B3A">
        <w:rPr>
          <w:rFonts w:ascii="Georgia" w:hAnsi="Georgia"/>
          <w:b/>
          <w:szCs w:val="22"/>
          <w:highlight w:val="yellow"/>
          <w:u w:val="single"/>
        </w:rPr>
        <w:t>genocide</w:t>
      </w:r>
      <w:r w:rsidRPr="00BB3B3A">
        <w:rPr>
          <w:rFonts w:ascii="Georgia" w:hAnsi="Georgia"/>
          <w:szCs w:val="22"/>
        </w:rPr>
        <w:t xml:space="preserve">, </w:t>
      </w:r>
      <w:r w:rsidRPr="00BB3B3A">
        <w:rPr>
          <w:rFonts w:ascii="Georgia" w:hAnsi="Georgia"/>
          <w:sz w:val="12"/>
          <w:szCs w:val="12"/>
        </w:rPr>
        <w:t xml:space="preserve">for example. Recently, the UN secretary-general suggested that climate change was already exacerbating the conflicts in </w:t>
      </w:r>
      <w:r w:rsidRPr="00BB3B3A">
        <w:rPr>
          <w:rFonts w:ascii="Georgia" w:hAnsi="Georgia"/>
          <w:sz w:val="12"/>
          <w:szCs w:val="12"/>
        </w:rPr>
        <w:lastRenderedPageBreak/>
        <w:t>Sudan</w:t>
      </w:r>
      <w:r w:rsidRPr="00BB3B3A">
        <w:rPr>
          <w:rFonts w:ascii="Georgia" w:hAnsi="Georgia"/>
          <w:szCs w:val="22"/>
        </w:rPr>
        <w:t xml:space="preserve">. </w:t>
      </w:r>
      <w:r w:rsidRPr="00BB3B3A">
        <w:rPr>
          <w:rFonts w:ascii="Georgia" w:hAnsi="Georgia"/>
          <w:b/>
          <w:szCs w:val="22"/>
          <w:u w:val="single"/>
        </w:rPr>
        <w:t>But</w:t>
      </w:r>
      <w:r w:rsidRPr="00BB3B3A">
        <w:rPr>
          <w:rFonts w:ascii="Georgia" w:hAnsi="Georgia"/>
          <w:szCs w:val="22"/>
          <w:u w:val="single"/>
        </w:rPr>
        <w:t xml:space="preserve"> </w:t>
      </w:r>
      <w:r w:rsidRPr="00BB3B3A">
        <w:rPr>
          <w:rFonts w:ascii="Georgia" w:hAnsi="Georgia"/>
          <w:sz w:val="12"/>
          <w:szCs w:val="12"/>
        </w:rPr>
        <w:t>none of these supposed causal chains stay linked under close scrutiny--</w:t>
      </w:r>
      <w:r w:rsidRPr="00BB3B3A">
        <w:rPr>
          <w:rFonts w:ascii="Georgia" w:hAnsi="Georgia"/>
          <w:b/>
          <w:szCs w:val="22"/>
        </w:rPr>
        <w:t xml:space="preserve">the </w:t>
      </w:r>
      <w:r w:rsidRPr="00BB3B3A">
        <w:rPr>
          <w:rFonts w:ascii="Georgia" w:hAnsi="Georgia"/>
          <w:b/>
          <w:szCs w:val="22"/>
          <w:highlight w:val="yellow"/>
          <w:u w:val="single"/>
        </w:rPr>
        <w:t>conflicts over resources</w:t>
      </w:r>
      <w:r w:rsidRPr="00BB3B3A">
        <w:rPr>
          <w:rFonts w:ascii="Georgia" w:hAnsi="Georgia"/>
          <w:szCs w:val="22"/>
          <w:highlight w:val="yellow"/>
          <w:u w:val="single"/>
        </w:rPr>
        <w:t xml:space="preserve"> </w:t>
      </w:r>
      <w:r w:rsidRPr="00BB3B3A">
        <w:rPr>
          <w:rFonts w:ascii="Georgia" w:hAnsi="Georgia"/>
          <w:b/>
          <w:szCs w:val="22"/>
          <w:highlight w:val="yellow"/>
          <w:u w:val="single"/>
        </w:rPr>
        <w:t>are</w:t>
      </w:r>
      <w:r w:rsidRPr="00BB3B3A">
        <w:rPr>
          <w:rFonts w:ascii="Georgia" w:hAnsi="Georgia"/>
          <w:szCs w:val="22"/>
        </w:rPr>
        <w:t xml:space="preserve"> </w:t>
      </w:r>
      <w:r w:rsidRPr="00BB3B3A">
        <w:rPr>
          <w:rFonts w:ascii="Georgia" w:hAnsi="Georgia"/>
          <w:sz w:val="12"/>
          <w:szCs w:val="12"/>
        </w:rPr>
        <w:t>usually</w:t>
      </w:r>
      <w:r w:rsidRPr="00BB3B3A">
        <w:rPr>
          <w:rFonts w:ascii="Georgia" w:hAnsi="Georgia"/>
          <w:szCs w:val="22"/>
        </w:rPr>
        <w:t xml:space="preserve"> </w:t>
      </w:r>
      <w:r w:rsidRPr="00BB3B3A">
        <w:rPr>
          <w:rFonts w:ascii="Georgia" w:hAnsi="Georgia"/>
          <w:b/>
          <w:szCs w:val="22"/>
          <w:highlight w:val="yellow"/>
          <w:u w:val="single"/>
        </w:rPr>
        <w:t>symptomatic</w:t>
      </w:r>
      <w:r w:rsidRPr="00BB3B3A">
        <w:rPr>
          <w:rFonts w:ascii="Georgia" w:hAnsi="Georgia"/>
          <w:b/>
          <w:szCs w:val="22"/>
          <w:highlight w:val="yellow"/>
        </w:rPr>
        <w:t xml:space="preserve"> of</w:t>
      </w:r>
      <w:r w:rsidRPr="00BB3B3A">
        <w:rPr>
          <w:rFonts w:ascii="Georgia" w:hAnsi="Georgia"/>
          <w:szCs w:val="22"/>
        </w:rPr>
        <w:t xml:space="preserve"> </w:t>
      </w:r>
      <w:r w:rsidRPr="00BB3B3A">
        <w:rPr>
          <w:rFonts w:ascii="Georgia" w:hAnsi="Georgia"/>
          <w:sz w:val="12"/>
          <w:szCs w:val="12"/>
        </w:rPr>
        <w:t>deeper</w:t>
      </w:r>
      <w:r w:rsidRPr="00BB3B3A">
        <w:rPr>
          <w:rFonts w:ascii="Georgia" w:hAnsi="Georgia"/>
          <w:szCs w:val="22"/>
        </w:rPr>
        <w:t xml:space="preserve"> </w:t>
      </w:r>
      <w:r w:rsidRPr="00BB3B3A">
        <w:rPr>
          <w:rFonts w:ascii="Georgia" w:hAnsi="Georgia"/>
          <w:b/>
          <w:szCs w:val="22"/>
          <w:u w:val="single"/>
        </w:rPr>
        <w:t>failures in</w:t>
      </w:r>
      <w:r w:rsidRPr="00BB3B3A">
        <w:rPr>
          <w:rFonts w:ascii="Georgia" w:hAnsi="Georgia"/>
          <w:szCs w:val="22"/>
          <w:u w:val="single"/>
        </w:rPr>
        <w:t xml:space="preserve"> </w:t>
      </w:r>
      <w:r w:rsidRPr="00BB3B3A">
        <w:rPr>
          <w:rFonts w:ascii="Georgia" w:hAnsi="Georgia"/>
          <w:b/>
          <w:szCs w:val="22"/>
          <w:u w:val="single"/>
        </w:rPr>
        <w:t xml:space="preserve">governance and </w:t>
      </w:r>
      <w:r w:rsidRPr="00BB3B3A">
        <w:rPr>
          <w:rFonts w:ascii="Georgia" w:hAnsi="Georgia"/>
          <w:b/>
          <w:szCs w:val="22"/>
          <w:highlight w:val="yellow"/>
          <w:u w:val="single"/>
        </w:rPr>
        <w:t>other</w:t>
      </w:r>
      <w:r w:rsidRPr="00BB3B3A">
        <w:rPr>
          <w:rFonts w:ascii="Georgia" w:hAnsi="Georgia"/>
          <w:szCs w:val="22"/>
        </w:rPr>
        <w:t xml:space="preserve"> </w:t>
      </w:r>
      <w:r w:rsidRPr="00BB3B3A">
        <w:rPr>
          <w:rFonts w:ascii="Georgia" w:hAnsi="Georgia"/>
          <w:sz w:val="12"/>
          <w:szCs w:val="12"/>
        </w:rPr>
        <w:t>primal</w:t>
      </w:r>
      <w:r w:rsidRPr="00BB3B3A">
        <w:rPr>
          <w:rFonts w:ascii="Georgia" w:hAnsi="Georgia"/>
          <w:szCs w:val="22"/>
        </w:rPr>
        <w:t xml:space="preserve"> </w:t>
      </w:r>
      <w:r w:rsidRPr="00BB3B3A">
        <w:rPr>
          <w:rFonts w:ascii="Georgia" w:hAnsi="Georgia"/>
          <w:b/>
          <w:szCs w:val="22"/>
          <w:highlight w:val="yellow"/>
          <w:u w:val="single"/>
        </w:rPr>
        <w:t>forces</w:t>
      </w:r>
      <w:r w:rsidRPr="00BB3B3A">
        <w:rPr>
          <w:rFonts w:ascii="Georgia" w:hAnsi="Georgia"/>
          <w:szCs w:val="22"/>
        </w:rPr>
        <w:t xml:space="preserve"> </w:t>
      </w:r>
      <w:r w:rsidRPr="00BB3B3A">
        <w:rPr>
          <w:rFonts w:ascii="Georgia" w:hAnsi="Georgia"/>
          <w:sz w:val="12"/>
          <w:szCs w:val="12"/>
        </w:rPr>
        <w:t>for conflicts</w:t>
      </w:r>
      <w:r w:rsidRPr="00BB3B3A">
        <w:rPr>
          <w:rFonts w:ascii="Georgia" w:hAnsi="Georgia"/>
          <w:szCs w:val="22"/>
        </w:rPr>
        <w:t xml:space="preserve">, </w:t>
      </w:r>
      <w:r w:rsidRPr="00BB3B3A">
        <w:rPr>
          <w:rFonts w:ascii="Georgia" w:hAnsi="Georgia"/>
          <w:b/>
          <w:szCs w:val="22"/>
          <w:highlight w:val="yellow"/>
          <w:u w:val="single"/>
        </w:rPr>
        <w:t>such as ethnic tensions, income inequalities and</w:t>
      </w:r>
      <w:r w:rsidRPr="00BB3B3A">
        <w:rPr>
          <w:rFonts w:ascii="Georgia" w:hAnsi="Georgia"/>
          <w:szCs w:val="22"/>
          <w:u w:val="single"/>
        </w:rPr>
        <w:t xml:space="preserve"> </w:t>
      </w:r>
      <w:r w:rsidRPr="00BB3B3A">
        <w:rPr>
          <w:rFonts w:ascii="Georgia" w:hAnsi="Georgia"/>
          <w:sz w:val="12"/>
          <w:szCs w:val="12"/>
        </w:rPr>
        <w:t>other</w:t>
      </w:r>
      <w:r w:rsidRPr="00BB3B3A">
        <w:rPr>
          <w:rFonts w:ascii="Georgia" w:hAnsi="Georgia"/>
          <w:szCs w:val="22"/>
          <w:u w:val="thick"/>
        </w:rPr>
        <w:t xml:space="preserve"> </w:t>
      </w:r>
      <w:r w:rsidRPr="00BB3B3A">
        <w:rPr>
          <w:rFonts w:ascii="Georgia" w:hAnsi="Georgia"/>
          <w:b/>
          <w:szCs w:val="22"/>
          <w:u w:val="single"/>
        </w:rPr>
        <w:t xml:space="preserve">unsettled </w:t>
      </w:r>
      <w:r w:rsidRPr="00BB3B3A">
        <w:rPr>
          <w:rFonts w:ascii="Georgia" w:hAnsi="Georgia"/>
          <w:b/>
          <w:szCs w:val="22"/>
          <w:highlight w:val="yellow"/>
          <w:u w:val="single"/>
        </w:rPr>
        <w:t>grievances</w:t>
      </w:r>
      <w:r w:rsidRPr="00BB3B3A">
        <w:rPr>
          <w:rFonts w:ascii="Georgia" w:hAnsi="Georgia"/>
          <w:b/>
          <w:szCs w:val="22"/>
        </w:rPr>
        <w:t xml:space="preserve">. </w:t>
      </w:r>
      <w:r w:rsidRPr="00BB3B3A">
        <w:rPr>
          <w:rFonts w:ascii="Georgia" w:hAnsi="Georgia"/>
          <w:b/>
          <w:szCs w:val="22"/>
          <w:u w:val="single"/>
        </w:rPr>
        <w:t>Climate is just one of many factors that contribute to tension</w:t>
      </w:r>
      <w:r w:rsidRPr="00BB3B3A">
        <w:rPr>
          <w:rFonts w:ascii="Georgia" w:hAnsi="Georgia"/>
          <w:szCs w:val="22"/>
        </w:rPr>
        <w:t xml:space="preserve">. </w:t>
      </w:r>
      <w:r w:rsidRPr="00BB3B3A">
        <w:rPr>
          <w:rFonts w:ascii="Georgia" w:hAnsi="Georgia"/>
          <w:sz w:val="12"/>
          <w:szCs w:val="12"/>
        </w:rPr>
        <w:t>The same is true for scenarios of climate refugees, where the moniker "climate" conveniently obscures the deeper causal forces.</w:t>
      </w:r>
    </w:p>
    <w:p w14:paraId="3BACFB45" w14:textId="77777777" w:rsidR="00BB3B3A" w:rsidRPr="008E133B" w:rsidRDefault="00BB3B3A" w:rsidP="00BB3B3A">
      <w:pPr>
        <w:rPr>
          <w:sz w:val="16"/>
        </w:rPr>
      </w:pPr>
    </w:p>
    <w:p w14:paraId="6462E6A8" w14:textId="6C159B7B" w:rsidR="00427ED8" w:rsidRDefault="004530F0" w:rsidP="00427ED8">
      <w:pPr>
        <w:pStyle w:val="Heading3"/>
      </w:pPr>
      <w:r>
        <w:lastRenderedPageBreak/>
        <w:t>Elections:</w:t>
      </w:r>
    </w:p>
    <w:p w14:paraId="2C469B2F" w14:textId="0F10432D" w:rsidR="00427ED8" w:rsidRDefault="00677580" w:rsidP="00427ED8">
      <w:pPr>
        <w:pStyle w:val="Heading4"/>
      </w:pPr>
      <w:r>
        <w:t xml:space="preserve">1] </w:t>
      </w:r>
      <w:r w:rsidR="00427ED8">
        <w:t>Disad non-unique --- Hilary doesn’t oppose nuclear power. CONCA 16:</w:t>
      </w:r>
    </w:p>
    <w:p w14:paraId="2BBC2095" w14:textId="77777777" w:rsidR="00427ED8" w:rsidRPr="00601BBC" w:rsidRDefault="00427ED8" w:rsidP="00427ED8">
      <w:pPr>
        <w:rPr>
          <w:sz w:val="16"/>
          <w:szCs w:val="16"/>
        </w:rPr>
      </w:pPr>
      <w:r w:rsidRPr="00601BBC">
        <w:rPr>
          <w:sz w:val="16"/>
          <w:szCs w:val="16"/>
        </w:rPr>
        <w:t>[Conca, James. “Will A President Hillary Clinton Close Down Nuclear Power Plants?” August 16, 2016 // LHP AA]</w:t>
      </w:r>
    </w:p>
    <w:p w14:paraId="6B3ACB0B" w14:textId="77777777" w:rsidR="00427ED8" w:rsidRDefault="00427ED8" w:rsidP="00427ED8">
      <w:pPr>
        <w:rPr>
          <w:sz w:val="12"/>
        </w:rPr>
      </w:pPr>
      <w:r w:rsidRPr="00601BBC">
        <w:rPr>
          <w:b/>
          <w:szCs w:val="22"/>
          <w:highlight w:val="yellow"/>
          <w:u w:val="single"/>
        </w:rPr>
        <w:t>No</w:t>
      </w:r>
      <w:r w:rsidRPr="00C561B8">
        <w:rPr>
          <w:sz w:val="12"/>
        </w:rPr>
        <w:t xml:space="preserve">. In fact, </w:t>
      </w:r>
      <w:r w:rsidRPr="00601BBC">
        <w:rPr>
          <w:b/>
          <w:szCs w:val="22"/>
          <w:highlight w:val="yellow"/>
          <w:u w:val="single"/>
        </w:rPr>
        <w:t>Clinton</w:t>
      </w:r>
      <w:r w:rsidRPr="00601BBC">
        <w:rPr>
          <w:b/>
          <w:highlight w:val="yellow"/>
          <w:u w:val="single"/>
        </w:rPr>
        <w:t xml:space="preserve"> </w:t>
      </w:r>
      <w:r w:rsidRPr="00C561B8">
        <w:rPr>
          <w:sz w:val="12"/>
        </w:rPr>
        <w:t xml:space="preserve">generally </w:t>
      </w:r>
      <w:hyperlink r:id="rId30" w:tgtFrame="_blank" w:history="1">
        <w:r w:rsidRPr="00601BBC">
          <w:rPr>
            <w:b/>
            <w:szCs w:val="22"/>
            <w:highlight w:val="yellow"/>
            <w:u w:val="single"/>
          </w:rPr>
          <w:t>supports nuclear energy</w:t>
        </w:r>
      </w:hyperlink>
      <w:r w:rsidRPr="00C561B8">
        <w:rPr>
          <w:sz w:val="12"/>
        </w:rPr>
        <w:t xml:space="preserve">. She does not want any nuclear power plants to close prematurely, particularly the New York Indian Point nuclear plant. </w:t>
      </w:r>
      <w:r w:rsidRPr="00601BBC">
        <w:rPr>
          <w:b/>
          <w:szCs w:val="22"/>
          <w:highlight w:val="yellow"/>
          <w:u w:val="single"/>
        </w:rPr>
        <w:t>Clinton says</w:t>
      </w:r>
      <w:r w:rsidRPr="00601BBC">
        <w:rPr>
          <w:sz w:val="12"/>
          <w:highlight w:val="yellow"/>
        </w:rPr>
        <w:t xml:space="preserve"> </w:t>
      </w:r>
      <w:r w:rsidRPr="00C561B8">
        <w:rPr>
          <w:sz w:val="12"/>
        </w:rPr>
        <w:t>that “</w:t>
      </w:r>
      <w:r w:rsidRPr="00601BBC">
        <w:rPr>
          <w:b/>
          <w:szCs w:val="22"/>
          <w:highlight w:val="yellow"/>
          <w:u w:val="single"/>
        </w:rPr>
        <w:t>rapidly shutting down</w:t>
      </w:r>
      <w:r w:rsidRPr="00C561B8">
        <w:rPr>
          <w:sz w:val="12"/>
        </w:rPr>
        <w:t xml:space="preserve"> </w:t>
      </w:r>
      <w:r w:rsidRPr="00C561B8">
        <w:rPr>
          <w:b/>
          <w:u w:val="single"/>
        </w:rPr>
        <w:t xml:space="preserve">our nation’s </w:t>
      </w:r>
      <w:r w:rsidRPr="00601BBC">
        <w:rPr>
          <w:b/>
          <w:szCs w:val="22"/>
          <w:highlight w:val="yellow"/>
          <w:u w:val="single"/>
        </w:rPr>
        <w:t>nuclear power</w:t>
      </w:r>
      <w:r w:rsidRPr="00601BBC">
        <w:rPr>
          <w:b/>
          <w:highlight w:val="yellow"/>
          <w:u w:val="single"/>
        </w:rPr>
        <w:t xml:space="preserve"> </w:t>
      </w:r>
      <w:r w:rsidRPr="00C561B8">
        <w:rPr>
          <w:b/>
          <w:u w:val="single"/>
        </w:rPr>
        <w:t xml:space="preserve">fleet </w:t>
      </w:r>
      <w:r w:rsidRPr="00601BBC">
        <w:rPr>
          <w:b/>
          <w:szCs w:val="22"/>
          <w:highlight w:val="yellow"/>
          <w:u w:val="single"/>
        </w:rPr>
        <w:t>puts ideology ahead of science</w:t>
      </w:r>
      <w:r w:rsidRPr="00601BBC">
        <w:rPr>
          <w:sz w:val="12"/>
          <w:highlight w:val="yellow"/>
        </w:rPr>
        <w:t xml:space="preserve"> </w:t>
      </w:r>
      <w:r w:rsidRPr="00C561B8">
        <w:rPr>
          <w:b/>
          <w:u w:val="single"/>
        </w:rPr>
        <w:t>and</w:t>
      </w:r>
      <w:r w:rsidRPr="00C561B8">
        <w:rPr>
          <w:sz w:val="12"/>
        </w:rPr>
        <w:t xml:space="preserve"> </w:t>
      </w:r>
      <w:r w:rsidRPr="00601BBC">
        <w:rPr>
          <w:b/>
          <w:szCs w:val="22"/>
          <w:highlight w:val="yellow"/>
          <w:u w:val="single"/>
        </w:rPr>
        <w:t>would make it harder</w:t>
      </w:r>
      <w:r w:rsidRPr="00601BBC">
        <w:rPr>
          <w:sz w:val="12"/>
          <w:highlight w:val="yellow"/>
        </w:rPr>
        <w:t xml:space="preserve"> </w:t>
      </w:r>
      <w:r w:rsidRPr="00C561B8">
        <w:rPr>
          <w:sz w:val="12"/>
        </w:rPr>
        <w:t xml:space="preserve">and costlier </w:t>
      </w:r>
      <w:r w:rsidRPr="00601BBC">
        <w:rPr>
          <w:b/>
          <w:szCs w:val="22"/>
          <w:highlight w:val="yellow"/>
          <w:u w:val="single"/>
        </w:rPr>
        <w:t>to build a clean</w:t>
      </w:r>
      <w:r w:rsidRPr="00601BBC">
        <w:rPr>
          <w:sz w:val="12"/>
          <w:highlight w:val="yellow"/>
        </w:rPr>
        <w:t xml:space="preserve"> </w:t>
      </w:r>
      <w:r w:rsidRPr="00C561B8">
        <w:rPr>
          <w:sz w:val="12"/>
        </w:rPr>
        <w:t xml:space="preserve">energy </w:t>
      </w:r>
      <w:r w:rsidRPr="00601BBC">
        <w:rPr>
          <w:b/>
          <w:szCs w:val="22"/>
          <w:highlight w:val="yellow"/>
          <w:u w:val="single"/>
        </w:rPr>
        <w:t>future</w:t>
      </w:r>
      <w:r w:rsidRPr="00C561B8">
        <w:rPr>
          <w:sz w:val="12"/>
        </w:rPr>
        <w:t xml:space="preserve">”, agreeing with EPA chief Gina McCarthy, leading climate scientist Dr. James Hansen and almost all nuclear scientists.¶ Clinton opposes the Yucca Mountain nuclear repository and supports the President’s </w:t>
      </w:r>
      <w:hyperlink r:id="rId31" w:tgtFrame="_blank" w:history="1">
        <w:r w:rsidRPr="00C561B8">
          <w:rPr>
            <w:sz w:val="12"/>
          </w:rPr>
          <w:t>Blue Ribbon Commission</w:t>
        </w:r>
      </w:hyperlink>
      <w:r w:rsidRPr="00C561B8">
        <w:rPr>
          <w:sz w:val="12"/>
        </w:rPr>
        <w:t xml:space="preserve"> recommendations for </w:t>
      </w:r>
      <w:hyperlink r:id="rId32" w:tgtFrame="_blank" w:history="1">
        <w:r w:rsidRPr="00C561B8">
          <w:rPr>
            <w:sz w:val="12"/>
          </w:rPr>
          <w:t>our nuclear future</w:t>
        </w:r>
      </w:hyperlink>
      <w:r w:rsidRPr="00C561B8">
        <w:rPr>
          <w:sz w:val="12"/>
        </w:rPr>
        <w:t xml:space="preserve">.¶ </w:t>
      </w:r>
      <w:r w:rsidRPr="00C561B8">
        <w:rPr>
          <w:b/>
          <w:u w:val="single"/>
        </w:rPr>
        <w:t>She is the most reasoned</w:t>
      </w:r>
      <w:r w:rsidRPr="00C561B8">
        <w:rPr>
          <w:sz w:val="12"/>
        </w:rPr>
        <w:t xml:space="preserve"> </w:t>
      </w:r>
      <w:r w:rsidRPr="00C561B8">
        <w:rPr>
          <w:b/>
          <w:u w:val="single"/>
        </w:rPr>
        <w:t>candidate on energy we’ve ever had running for President</w:t>
      </w:r>
      <w:r w:rsidRPr="00C561B8">
        <w:rPr>
          <w:sz w:val="12"/>
        </w:rPr>
        <w:t xml:space="preserve">.¶ </w:t>
      </w:r>
      <w:r w:rsidRPr="00601BBC">
        <w:rPr>
          <w:b/>
          <w:highlight w:val="yellow"/>
          <w:u w:val="single"/>
        </w:rPr>
        <w:t>The Clinton campaign laid out a policy</w:t>
      </w:r>
      <w:r w:rsidRPr="00601BBC">
        <w:rPr>
          <w:sz w:val="12"/>
          <w:highlight w:val="yellow"/>
        </w:rPr>
        <w:t xml:space="preserve"> </w:t>
      </w:r>
      <w:r w:rsidRPr="00601BBC">
        <w:rPr>
          <w:b/>
          <w:highlight w:val="yellow"/>
          <w:u w:val="single"/>
        </w:rPr>
        <w:t>goal</w:t>
      </w:r>
      <w:r w:rsidRPr="00601BBC">
        <w:rPr>
          <w:sz w:val="12"/>
          <w:highlight w:val="yellow"/>
        </w:rPr>
        <w:t xml:space="preserve"> </w:t>
      </w:r>
      <w:r w:rsidRPr="00601BBC">
        <w:rPr>
          <w:b/>
          <w:highlight w:val="yellow"/>
          <w:u w:val="single"/>
        </w:rPr>
        <w:t xml:space="preserve">of </w:t>
      </w:r>
      <w:r w:rsidRPr="00C561B8">
        <w:rPr>
          <w:b/>
          <w:u w:val="single"/>
        </w:rPr>
        <w:t>achieving 33% of U.S. ele</w:t>
      </w:r>
      <w:r w:rsidRPr="00601BBC">
        <w:rPr>
          <w:b/>
          <w:highlight w:val="yellow"/>
          <w:u w:val="single"/>
        </w:rPr>
        <w:t>ctri</w:t>
      </w:r>
      <w:r w:rsidRPr="00C561B8">
        <w:rPr>
          <w:b/>
          <w:u w:val="single"/>
        </w:rPr>
        <w:t>city from non-carbon-emitting sources</w:t>
      </w:r>
      <w:r w:rsidRPr="00C561B8">
        <w:rPr>
          <w:sz w:val="12"/>
        </w:rPr>
        <w:t xml:space="preserve"> by 2027, </w:t>
      </w:r>
      <w:r w:rsidRPr="00C561B8">
        <w:rPr>
          <w:b/>
          <w:u w:val="single"/>
        </w:rPr>
        <w:t>including</w:t>
      </w:r>
      <w:r w:rsidRPr="00C561B8">
        <w:rPr>
          <w:sz w:val="12"/>
        </w:rPr>
        <w:t xml:space="preserve"> </w:t>
      </w:r>
      <w:r w:rsidRPr="00601BBC">
        <w:rPr>
          <w:b/>
          <w:highlight w:val="yellow"/>
          <w:u w:val="single"/>
        </w:rPr>
        <w:t>maintaining our nuclear energy fleet</w:t>
      </w:r>
      <w:r w:rsidRPr="00C561B8">
        <w:rPr>
          <w:sz w:val="12"/>
        </w:rPr>
        <w:t xml:space="preserve">.¶ </w:t>
      </w:r>
    </w:p>
    <w:p w14:paraId="498C59CF" w14:textId="6A9D2DB1" w:rsidR="00427ED8" w:rsidRPr="00DE1159" w:rsidRDefault="00677580" w:rsidP="00427ED8">
      <w:pPr>
        <w:pStyle w:val="Heading4"/>
      </w:pPr>
      <w:r>
        <w:t>2] P</w:t>
      </w:r>
      <w:r w:rsidR="00427ED8">
        <w:t>eople hate nuke power now – disad wont affect voters enough to flip the election. GALLUP 16:</w:t>
      </w:r>
    </w:p>
    <w:p w14:paraId="285E3AEF" w14:textId="77777777" w:rsidR="00427ED8" w:rsidRPr="00DE1159" w:rsidRDefault="00427ED8" w:rsidP="00427ED8">
      <w:pPr>
        <w:rPr>
          <w:sz w:val="16"/>
          <w:szCs w:val="16"/>
        </w:rPr>
      </w:pPr>
      <w:r w:rsidRPr="00DE1159">
        <w:rPr>
          <w:sz w:val="16"/>
          <w:szCs w:val="16"/>
        </w:rPr>
        <w:t>[Gallup Poll. “For First Time, Majority in U.S. Oppose Nuclear Energy” March 2016 // LHP AA]</w:t>
      </w:r>
    </w:p>
    <w:p w14:paraId="4207A968" w14:textId="77777777" w:rsidR="00427ED8" w:rsidRDefault="00427ED8" w:rsidP="00427ED8">
      <w:pPr>
        <w:rPr>
          <w:sz w:val="12"/>
        </w:rPr>
      </w:pPr>
      <w:r w:rsidRPr="00DE1159">
        <w:rPr>
          <w:sz w:val="12"/>
        </w:rPr>
        <w:t>WASHINGTON, D.C. -- For the first time since Gallup first asked the question in 1994</w:t>
      </w:r>
      <w:r w:rsidRPr="00DE1159">
        <w:rPr>
          <w:b/>
          <w:u w:val="single"/>
        </w:rPr>
        <w:t xml:space="preserve">, </w:t>
      </w:r>
      <w:r w:rsidRPr="00DE1159">
        <w:rPr>
          <w:b/>
          <w:highlight w:val="yellow"/>
          <w:u w:val="single"/>
        </w:rPr>
        <w:t>a majority of Americans say they oppose nuclear energy. The 54% opposing it</w:t>
      </w:r>
      <w:r w:rsidRPr="00DE1159">
        <w:rPr>
          <w:b/>
          <w:u w:val="single"/>
        </w:rPr>
        <w:t xml:space="preserve"> </w:t>
      </w:r>
      <w:r w:rsidRPr="00DE1159">
        <w:rPr>
          <w:b/>
          <w:highlight w:val="yellow"/>
          <w:u w:val="single"/>
        </w:rPr>
        <w:t>is up</w:t>
      </w:r>
      <w:r w:rsidRPr="00DE1159">
        <w:rPr>
          <w:sz w:val="12"/>
          <w:highlight w:val="yellow"/>
        </w:rPr>
        <w:t xml:space="preserve"> </w:t>
      </w:r>
      <w:r w:rsidRPr="00DE1159">
        <w:rPr>
          <w:sz w:val="12"/>
        </w:rPr>
        <w:t xml:space="preserve">significantly </w:t>
      </w:r>
      <w:r w:rsidRPr="00DE1159">
        <w:rPr>
          <w:b/>
          <w:highlight w:val="yellow"/>
          <w:u w:val="single"/>
        </w:rPr>
        <w:t>from</w:t>
      </w:r>
      <w:r w:rsidRPr="00DE1159">
        <w:rPr>
          <w:sz w:val="12"/>
          <w:highlight w:val="yellow"/>
        </w:rPr>
        <w:t xml:space="preserve"> </w:t>
      </w:r>
      <w:r w:rsidRPr="00DE1159">
        <w:rPr>
          <w:b/>
          <w:highlight w:val="yellow"/>
          <w:u w:val="single"/>
        </w:rPr>
        <w:t xml:space="preserve">43% </w:t>
      </w:r>
      <w:r w:rsidRPr="00DE1159">
        <w:rPr>
          <w:b/>
          <w:u w:val="single"/>
        </w:rPr>
        <w:t>a year ago</w:t>
      </w:r>
      <w:r w:rsidRPr="00DE1159">
        <w:rPr>
          <w:sz w:val="12"/>
        </w:rPr>
        <w:t>, while the 44% who favor using nuclear energy is down from 51%.</w:t>
      </w:r>
    </w:p>
    <w:p w14:paraId="3AFAD8AB" w14:textId="77777777" w:rsidR="00427ED8" w:rsidRPr="00C561B8" w:rsidRDefault="00427ED8" w:rsidP="00427ED8">
      <w:pPr>
        <w:rPr>
          <w:sz w:val="12"/>
        </w:rPr>
      </w:pPr>
    </w:p>
    <w:p w14:paraId="4456E273" w14:textId="2AEECC06" w:rsidR="00427ED8" w:rsidRDefault="00677580" w:rsidP="00427ED8">
      <w:pPr>
        <w:pStyle w:val="Heading4"/>
      </w:pPr>
      <w:r>
        <w:t xml:space="preserve">3] </w:t>
      </w:r>
      <w:r w:rsidR="00427ED8">
        <w:t>Nuclear bans popular, and pro-nuclear doesn’t matter to voters. CASEY 8-5:</w:t>
      </w:r>
    </w:p>
    <w:p w14:paraId="543A36CF" w14:textId="77777777" w:rsidR="00427ED8" w:rsidRPr="00616FE0" w:rsidRDefault="00427ED8" w:rsidP="00427ED8">
      <w:pPr>
        <w:rPr>
          <w:sz w:val="16"/>
          <w:szCs w:val="16"/>
        </w:rPr>
      </w:pPr>
      <w:r w:rsidRPr="00616FE0">
        <w:rPr>
          <w:sz w:val="16"/>
          <w:szCs w:val="16"/>
        </w:rPr>
        <w:t>Renewable Energy Wars: Living Microbial Electricity Generators Vs. The Nukes August 5th, 2016 by Tina Casey https://cleantechnica.com/2016/08/05/renewable-energy-wars-bacteria-power-vs-nuclear-power/</w:t>
      </w:r>
    </w:p>
    <w:p w14:paraId="585585A7" w14:textId="77777777" w:rsidR="00427ED8" w:rsidRPr="009F4FA2" w:rsidRDefault="00427ED8" w:rsidP="00427ED8">
      <w:pPr>
        <w:rPr>
          <w:b/>
          <w:iCs/>
          <w:szCs w:val="22"/>
          <w:u w:val="single"/>
          <w:bdr w:val="single" w:sz="18" w:space="0" w:color="auto"/>
        </w:rPr>
      </w:pPr>
      <w:r w:rsidRPr="009F4FA2">
        <w:rPr>
          <w:sz w:val="12"/>
          <w:szCs w:val="22"/>
        </w:rPr>
        <w:t xml:space="preserve">Michigan State University is poised to enter the exciting field of microbial waste management with an electrifying renewable energy twist. Researchers at the school have demonstrated that they can grow layers of electricity producing bacteria on films, deploying a scalable process that’s this close to achieving commercial viability. So, in a world where you can grow your own power plant consisting of gelatinous films of bacteria that can generate electricity from waste, </w:t>
      </w:r>
      <w:r w:rsidRPr="009F4FA2">
        <w:rPr>
          <w:rStyle w:val="StyleBoldUnderline"/>
          <w:rFonts w:ascii="Georgia" w:hAnsi="Georgia"/>
          <w:szCs w:val="22"/>
        </w:rPr>
        <w:t>is there still a place for nuclear energy</w:t>
      </w:r>
      <w:r w:rsidRPr="009F4FA2">
        <w:rPr>
          <w:b/>
          <w:sz w:val="12"/>
          <w:szCs w:val="22"/>
        </w:rPr>
        <w:t>?</w:t>
      </w:r>
      <w:r w:rsidRPr="009F4FA2">
        <w:rPr>
          <w:sz w:val="12"/>
          <w:szCs w:val="22"/>
        </w:rPr>
        <w:t xml:space="preserve"> renewable energy bacteria Bacterial Electricity Vs. Nuclear Electricity The short answer is probably, though perhaps </w:t>
      </w:r>
      <w:r w:rsidRPr="009F4FA2">
        <w:rPr>
          <w:rStyle w:val="StyleBoldUnderline"/>
          <w:rFonts w:ascii="Georgia" w:hAnsi="Georgia"/>
          <w:szCs w:val="22"/>
        </w:rPr>
        <w:t>not</w:t>
      </w:r>
      <w:r w:rsidRPr="009F4FA2">
        <w:rPr>
          <w:rStyle w:val="StyleBoldUnderline"/>
          <w:rFonts w:ascii="Georgia" w:hAnsi="Georgia"/>
          <w:b w:val="0"/>
          <w:szCs w:val="22"/>
        </w:rPr>
        <w:t xml:space="preserve"> </w:t>
      </w:r>
      <w:r w:rsidRPr="009F4FA2">
        <w:rPr>
          <w:rStyle w:val="StyleBoldUnderline"/>
          <w:rFonts w:ascii="Georgia" w:hAnsi="Georgia"/>
          <w:szCs w:val="22"/>
        </w:rPr>
        <w:t>for long</w:t>
      </w:r>
      <w:r w:rsidRPr="009F4FA2">
        <w:rPr>
          <w:sz w:val="12"/>
          <w:szCs w:val="22"/>
        </w:rPr>
        <w:t xml:space="preserve">, at least in some countries. Here </w:t>
      </w:r>
      <w:r w:rsidRPr="009F4FA2">
        <w:rPr>
          <w:rStyle w:val="StyleBoldUnderline"/>
          <w:rFonts w:ascii="Georgia" w:hAnsi="Georgia"/>
          <w:szCs w:val="22"/>
        </w:rPr>
        <w:t>in the US</w:t>
      </w:r>
      <w:r w:rsidRPr="009F4FA2">
        <w:rPr>
          <w:sz w:val="12"/>
          <w:szCs w:val="22"/>
        </w:rPr>
        <w:t xml:space="preserve">, for example, </w:t>
      </w:r>
      <w:r w:rsidRPr="00427ED8">
        <w:rPr>
          <w:rStyle w:val="StyleBoldUnderline"/>
          <w:rFonts w:ascii="Georgia" w:hAnsi="Georgia"/>
          <w:szCs w:val="22"/>
          <w:highlight w:val="yellow"/>
        </w:rPr>
        <w:t>nuclear energy has hit a brick wall</w:t>
      </w:r>
      <w:r w:rsidRPr="009F4FA2">
        <w:rPr>
          <w:sz w:val="12"/>
          <w:szCs w:val="22"/>
        </w:rPr>
        <w:t xml:space="preserve">. </w:t>
      </w:r>
      <w:r w:rsidRPr="009F4FA2">
        <w:rPr>
          <w:rStyle w:val="StyleBoldUnderline"/>
          <w:rFonts w:ascii="Georgia" w:hAnsi="Georgia"/>
          <w:szCs w:val="22"/>
        </w:rPr>
        <w:t>Despite its attraction</w:t>
      </w:r>
      <w:r w:rsidRPr="009F4FA2">
        <w:rPr>
          <w:sz w:val="12"/>
          <w:szCs w:val="22"/>
        </w:rPr>
        <w:t xml:space="preserve"> as a zero emission energy producer, </w:t>
      </w:r>
      <w:r w:rsidRPr="00427ED8">
        <w:rPr>
          <w:rStyle w:val="StyleBoldUnderline"/>
          <w:rFonts w:ascii="Georgia" w:hAnsi="Georgia"/>
          <w:szCs w:val="22"/>
          <w:highlight w:val="yellow"/>
        </w:rPr>
        <w:t xml:space="preserve">nuclear power plants are </w:t>
      </w:r>
      <w:r w:rsidRPr="009F4FA2">
        <w:rPr>
          <w:rStyle w:val="StyleBoldUnderline"/>
          <w:rFonts w:ascii="Georgia" w:hAnsi="Georgia"/>
          <w:szCs w:val="22"/>
        </w:rPr>
        <w:t xml:space="preserve">rapidly </w:t>
      </w:r>
      <w:r w:rsidRPr="00427ED8">
        <w:rPr>
          <w:rStyle w:val="StyleBoldUnderline"/>
          <w:rFonts w:ascii="Georgia" w:hAnsi="Georgia"/>
          <w:szCs w:val="22"/>
          <w:highlight w:val="yellow"/>
        </w:rPr>
        <w:t xml:space="preserve">proving themselves to be high </w:t>
      </w:r>
      <w:r w:rsidRPr="009F4FA2">
        <w:rPr>
          <w:rStyle w:val="StyleBoldUnderline"/>
          <w:rFonts w:ascii="Georgia" w:hAnsi="Georgia"/>
          <w:szCs w:val="22"/>
        </w:rPr>
        <w:t xml:space="preserve">cost, high </w:t>
      </w:r>
      <w:r w:rsidRPr="00427ED8">
        <w:rPr>
          <w:rStyle w:val="StyleBoldUnderline"/>
          <w:rFonts w:ascii="Georgia" w:hAnsi="Georgia"/>
          <w:szCs w:val="22"/>
          <w:highlight w:val="yellow"/>
        </w:rPr>
        <w:t>risk dinosaurs</w:t>
      </w:r>
      <w:r w:rsidRPr="00427ED8">
        <w:rPr>
          <w:sz w:val="12"/>
          <w:szCs w:val="22"/>
          <w:highlight w:val="yellow"/>
        </w:rPr>
        <w:t xml:space="preserve"> </w:t>
      </w:r>
      <w:r w:rsidRPr="009F4FA2">
        <w:rPr>
          <w:sz w:val="12"/>
          <w:szCs w:val="22"/>
        </w:rPr>
        <w:t xml:space="preserve">in a future populated by low risk, low cost renewable resources like wind and solar. Two </w:t>
      </w:r>
      <w:r w:rsidRPr="009F4FA2">
        <w:rPr>
          <w:rStyle w:val="StyleBoldUnderline"/>
          <w:rFonts w:ascii="Georgia" w:hAnsi="Georgia"/>
          <w:szCs w:val="22"/>
        </w:rPr>
        <w:t>other factors</w:t>
      </w:r>
      <w:r w:rsidRPr="009F4FA2">
        <w:rPr>
          <w:sz w:val="12"/>
          <w:szCs w:val="22"/>
        </w:rPr>
        <w:t xml:space="preserve"> working against the growth of nuclear energy in the US </w:t>
      </w:r>
      <w:r w:rsidRPr="009F4FA2">
        <w:rPr>
          <w:rStyle w:val="StyleBoldUnderline"/>
          <w:rFonts w:ascii="Georgia" w:hAnsi="Georgia"/>
          <w:szCs w:val="22"/>
        </w:rPr>
        <w:t>are</w:t>
      </w:r>
      <w:r w:rsidRPr="009F4FA2">
        <w:rPr>
          <w:sz w:val="12"/>
          <w:szCs w:val="22"/>
        </w:rPr>
        <w:t xml:space="preserve"> </w:t>
      </w:r>
      <w:r w:rsidRPr="009F4FA2">
        <w:rPr>
          <w:rStyle w:val="StyleBoldUnderline"/>
          <w:rFonts w:ascii="Georgia" w:hAnsi="Georgia"/>
          <w:szCs w:val="22"/>
        </w:rPr>
        <w:t>the emergence of utility scale energy storage for wind and solar, along with</w:t>
      </w:r>
      <w:r w:rsidRPr="009F4FA2">
        <w:rPr>
          <w:sz w:val="12"/>
          <w:szCs w:val="22"/>
        </w:rPr>
        <w:t xml:space="preserve"> the development of “</w:t>
      </w:r>
      <w:r w:rsidRPr="009F4FA2">
        <w:rPr>
          <w:rStyle w:val="StyleBoldUnderline"/>
          <w:rFonts w:ascii="Georgia" w:hAnsi="Georgia"/>
          <w:szCs w:val="22"/>
        </w:rPr>
        <w:t>virtual</w:t>
      </w:r>
      <w:r w:rsidRPr="009F4FA2">
        <w:rPr>
          <w:sz w:val="12"/>
          <w:szCs w:val="22"/>
        </w:rPr>
        <w:t xml:space="preserve">” </w:t>
      </w:r>
      <w:r w:rsidRPr="009F4FA2">
        <w:rPr>
          <w:rStyle w:val="StyleBoldUnderline"/>
          <w:rFonts w:ascii="Georgia" w:hAnsi="Georgia"/>
          <w:szCs w:val="22"/>
        </w:rPr>
        <w:t>power plants.</w:t>
      </w:r>
      <w:r w:rsidRPr="009F4FA2">
        <w:rPr>
          <w:sz w:val="12"/>
          <w:szCs w:val="22"/>
        </w:rPr>
        <w:t xml:space="preserve"> </w:t>
      </w:r>
      <w:r w:rsidRPr="00427ED8">
        <w:rPr>
          <w:rStyle w:val="StyleBoldUnderline"/>
          <w:rFonts w:ascii="Georgia" w:hAnsi="Georgia"/>
          <w:szCs w:val="22"/>
          <w:highlight w:val="yellow"/>
        </w:rPr>
        <w:t>In</w:t>
      </w:r>
      <w:r w:rsidRPr="00427ED8">
        <w:rPr>
          <w:sz w:val="12"/>
          <w:szCs w:val="22"/>
          <w:highlight w:val="yellow"/>
        </w:rPr>
        <w:t xml:space="preserve"> </w:t>
      </w:r>
      <w:r w:rsidRPr="00427ED8">
        <w:rPr>
          <w:rStyle w:val="StyleBoldUnderline"/>
          <w:rFonts w:ascii="Georgia" w:hAnsi="Georgia"/>
          <w:szCs w:val="22"/>
          <w:highlight w:val="yellow"/>
        </w:rPr>
        <w:t>a</w:t>
      </w:r>
      <w:r w:rsidRPr="009F4FA2">
        <w:rPr>
          <w:sz w:val="12"/>
          <w:szCs w:val="22"/>
        </w:rPr>
        <w:t xml:space="preserve">nother </w:t>
      </w:r>
      <w:r w:rsidRPr="00427ED8">
        <w:rPr>
          <w:rStyle w:val="StyleBoldUnderline"/>
          <w:rFonts w:ascii="Georgia" w:hAnsi="Georgia"/>
          <w:szCs w:val="22"/>
          <w:highlight w:val="yellow"/>
        </w:rPr>
        <w:t>demonstration of the pushback against</w:t>
      </w:r>
      <w:r w:rsidRPr="00427ED8">
        <w:rPr>
          <w:rStyle w:val="StyleBoldUnderline"/>
          <w:rFonts w:ascii="Georgia" w:hAnsi="Georgia"/>
          <w:b w:val="0"/>
          <w:szCs w:val="22"/>
          <w:highlight w:val="yellow"/>
        </w:rPr>
        <w:t xml:space="preserve"> </w:t>
      </w:r>
      <w:r w:rsidRPr="00427ED8">
        <w:rPr>
          <w:rStyle w:val="StyleBoldUnderline"/>
          <w:rFonts w:ascii="Georgia" w:hAnsi="Georgia"/>
          <w:szCs w:val="22"/>
          <w:highlight w:val="yellow"/>
        </w:rPr>
        <w:t>nuclear energy</w:t>
      </w:r>
      <w:r w:rsidRPr="009F4FA2">
        <w:rPr>
          <w:sz w:val="12"/>
          <w:szCs w:val="22"/>
        </w:rPr>
        <w:t xml:space="preserve">, </w:t>
      </w:r>
      <w:r w:rsidRPr="009F4FA2">
        <w:rPr>
          <w:rStyle w:val="StyleBoldUnderline"/>
          <w:rFonts w:ascii="Georgia" w:hAnsi="Georgia"/>
          <w:szCs w:val="22"/>
        </w:rPr>
        <w:t>New York State’s</w:t>
      </w:r>
      <w:r w:rsidRPr="009F4FA2">
        <w:rPr>
          <w:sz w:val="12"/>
          <w:szCs w:val="22"/>
        </w:rPr>
        <w:t xml:space="preserve"> </w:t>
      </w:r>
      <w:r w:rsidRPr="00427ED8">
        <w:rPr>
          <w:rStyle w:val="StyleBoldUnderline"/>
          <w:rFonts w:ascii="Georgia" w:hAnsi="Georgia"/>
          <w:szCs w:val="22"/>
          <w:highlight w:val="yellow"/>
        </w:rPr>
        <w:t>recent</w:t>
      </w:r>
      <w:r w:rsidRPr="009F4FA2">
        <w:rPr>
          <w:sz w:val="12"/>
          <w:szCs w:val="22"/>
        </w:rPr>
        <w:t xml:space="preserve">, controversial </w:t>
      </w:r>
      <w:r w:rsidRPr="00427ED8">
        <w:rPr>
          <w:rStyle w:val="StyleBoldUnderline"/>
          <w:rFonts w:ascii="Georgia" w:hAnsi="Georgia"/>
          <w:szCs w:val="22"/>
          <w:highlight w:val="yellow"/>
        </w:rPr>
        <w:t>decision to ramp up subsidies</w:t>
      </w:r>
      <w:r w:rsidRPr="00427ED8">
        <w:rPr>
          <w:sz w:val="12"/>
          <w:szCs w:val="22"/>
          <w:highlight w:val="yellow"/>
        </w:rPr>
        <w:t xml:space="preserve"> </w:t>
      </w:r>
      <w:r w:rsidRPr="009F4FA2">
        <w:rPr>
          <w:sz w:val="12"/>
          <w:szCs w:val="22"/>
        </w:rPr>
        <w:t xml:space="preserve">for its existing nuclear plants </w:t>
      </w:r>
      <w:r w:rsidRPr="00427ED8">
        <w:rPr>
          <w:rStyle w:val="StyleBoldUnderline"/>
          <w:rFonts w:ascii="Georgia" w:hAnsi="Georgia"/>
          <w:szCs w:val="22"/>
          <w:highlight w:val="yellow"/>
        </w:rPr>
        <w:t>is</w:t>
      </w:r>
      <w:r w:rsidRPr="00427ED8">
        <w:rPr>
          <w:sz w:val="12"/>
          <w:szCs w:val="22"/>
          <w:highlight w:val="yellow"/>
        </w:rPr>
        <w:t xml:space="preserve"> </w:t>
      </w:r>
      <w:r w:rsidRPr="009F4FA2">
        <w:rPr>
          <w:sz w:val="12"/>
          <w:szCs w:val="22"/>
        </w:rPr>
        <w:t xml:space="preserve">already </w:t>
      </w:r>
      <w:r w:rsidRPr="00427ED8">
        <w:rPr>
          <w:rStyle w:val="StyleBoldUnderline"/>
          <w:rFonts w:ascii="Georgia" w:hAnsi="Georgia"/>
          <w:szCs w:val="22"/>
          <w:highlight w:val="yellow"/>
        </w:rPr>
        <w:t>facing</w:t>
      </w:r>
      <w:r w:rsidRPr="00427ED8">
        <w:rPr>
          <w:sz w:val="12"/>
          <w:szCs w:val="22"/>
          <w:highlight w:val="yellow"/>
        </w:rPr>
        <w:t xml:space="preserve"> </w:t>
      </w:r>
      <w:r w:rsidRPr="009F4FA2">
        <w:rPr>
          <w:sz w:val="12"/>
          <w:szCs w:val="22"/>
        </w:rPr>
        <w:t xml:space="preserve">legal </w:t>
      </w:r>
      <w:r w:rsidRPr="009F4FA2">
        <w:rPr>
          <w:rStyle w:val="StyleBoldUnderline"/>
          <w:rFonts w:ascii="Georgia" w:hAnsi="Georgia"/>
          <w:szCs w:val="22"/>
        </w:rPr>
        <w:t>challenges</w:t>
      </w:r>
      <w:r w:rsidRPr="009F4FA2">
        <w:rPr>
          <w:sz w:val="12"/>
          <w:szCs w:val="22"/>
        </w:rPr>
        <w:t xml:space="preserve">. The </w:t>
      </w:r>
      <w:r w:rsidRPr="00427ED8">
        <w:rPr>
          <w:rStyle w:val="StyleBoldUnderline"/>
          <w:rFonts w:ascii="Georgia" w:hAnsi="Georgia"/>
          <w:szCs w:val="22"/>
          <w:highlight w:val="yellow"/>
        </w:rPr>
        <w:t>prospects for</w:t>
      </w:r>
      <w:r w:rsidRPr="00427ED8">
        <w:rPr>
          <w:sz w:val="12"/>
          <w:szCs w:val="22"/>
          <w:highlight w:val="yellow"/>
        </w:rPr>
        <w:t xml:space="preserve"> </w:t>
      </w:r>
      <w:r w:rsidRPr="009F4FA2">
        <w:rPr>
          <w:sz w:val="12"/>
          <w:szCs w:val="22"/>
        </w:rPr>
        <w:t xml:space="preserve">new nuclear </w:t>
      </w:r>
      <w:r w:rsidRPr="00427ED8">
        <w:rPr>
          <w:rStyle w:val="StyleBoldUnderline"/>
          <w:rFonts w:ascii="Georgia" w:hAnsi="Georgia"/>
          <w:szCs w:val="22"/>
          <w:highlight w:val="yellow"/>
        </w:rPr>
        <w:t>power plants</w:t>
      </w:r>
      <w:r w:rsidRPr="00427ED8">
        <w:rPr>
          <w:sz w:val="12"/>
          <w:szCs w:val="22"/>
          <w:highlight w:val="yellow"/>
        </w:rPr>
        <w:t xml:space="preserve"> in </w:t>
      </w:r>
      <w:r w:rsidRPr="009F4FA2">
        <w:rPr>
          <w:sz w:val="12"/>
          <w:szCs w:val="22"/>
        </w:rPr>
        <w:t xml:space="preserve">the US </w:t>
      </w:r>
      <w:r w:rsidRPr="00427ED8">
        <w:rPr>
          <w:rStyle w:val="StyleBoldUnderline"/>
          <w:rFonts w:ascii="Georgia" w:hAnsi="Georgia"/>
          <w:szCs w:val="22"/>
          <w:highlight w:val="yellow"/>
        </w:rPr>
        <w:t>are</w:t>
      </w:r>
      <w:r w:rsidRPr="00427ED8">
        <w:rPr>
          <w:sz w:val="12"/>
          <w:szCs w:val="22"/>
          <w:highlight w:val="yellow"/>
        </w:rPr>
        <w:t xml:space="preserve"> </w:t>
      </w:r>
      <w:r w:rsidRPr="00427ED8">
        <w:rPr>
          <w:rStyle w:val="StyleBoldUnderline"/>
          <w:rFonts w:ascii="Georgia" w:hAnsi="Georgia"/>
          <w:szCs w:val="22"/>
          <w:highlight w:val="yellow"/>
        </w:rPr>
        <w:t xml:space="preserve">further dimmed by the capability of </w:t>
      </w:r>
      <w:r w:rsidRPr="009F4FA2">
        <w:rPr>
          <w:rStyle w:val="StyleBoldUnderline"/>
          <w:rFonts w:ascii="Georgia" w:hAnsi="Georgia"/>
          <w:szCs w:val="22"/>
        </w:rPr>
        <w:t xml:space="preserve">local </w:t>
      </w:r>
      <w:r w:rsidRPr="00427ED8">
        <w:rPr>
          <w:rStyle w:val="StyleBoldUnderline"/>
          <w:rFonts w:ascii="Georgia" w:hAnsi="Georgia"/>
          <w:szCs w:val="22"/>
          <w:highlight w:val="yellow"/>
        </w:rPr>
        <w:t xml:space="preserve">communities to oppose </w:t>
      </w:r>
      <w:r w:rsidRPr="009F4FA2">
        <w:rPr>
          <w:rStyle w:val="StyleBoldUnderline"/>
          <w:rFonts w:ascii="Georgia" w:hAnsi="Georgia"/>
          <w:szCs w:val="22"/>
        </w:rPr>
        <w:t>them</w:t>
      </w:r>
      <w:r w:rsidRPr="009F4FA2">
        <w:rPr>
          <w:sz w:val="12"/>
          <w:szCs w:val="22"/>
        </w:rPr>
        <w:t xml:space="preserve">, </w:t>
      </w:r>
      <w:r w:rsidRPr="00427ED8">
        <w:rPr>
          <w:rStyle w:val="Emphasis"/>
          <w:rFonts w:ascii="Georgia" w:hAnsi="Georgia"/>
          <w:szCs w:val="22"/>
          <w:highlight w:val="yellow"/>
        </w:rPr>
        <w:t xml:space="preserve">and the reluctance of elected representatives to rile </w:t>
      </w:r>
      <w:r w:rsidRPr="009F4FA2">
        <w:rPr>
          <w:rStyle w:val="Emphasis"/>
          <w:rFonts w:ascii="Georgia" w:hAnsi="Georgia"/>
          <w:szCs w:val="22"/>
        </w:rPr>
        <w:t xml:space="preserve">up their </w:t>
      </w:r>
      <w:r w:rsidRPr="00427ED8">
        <w:rPr>
          <w:rStyle w:val="Emphasis"/>
          <w:rFonts w:ascii="Georgia" w:hAnsi="Georgia"/>
          <w:szCs w:val="22"/>
          <w:highlight w:val="yellow"/>
        </w:rPr>
        <w:t>electorates</w:t>
      </w:r>
      <w:r w:rsidRPr="009F4FA2">
        <w:rPr>
          <w:rStyle w:val="Emphasis"/>
          <w:rFonts w:ascii="Georgia" w:hAnsi="Georgia"/>
          <w:szCs w:val="22"/>
        </w:rPr>
        <w:t>.</w:t>
      </w:r>
    </w:p>
    <w:p w14:paraId="5C0E841D" w14:textId="2BAB7789" w:rsidR="00427ED8" w:rsidRPr="00DE1159" w:rsidRDefault="00427ED8" w:rsidP="00427ED8">
      <w:pPr>
        <w:pStyle w:val="Heading4"/>
      </w:pPr>
      <w:r>
        <w:t xml:space="preserve">[Harvard Westlake] People hate nuke power now. Your 43% opposition flipped to 54% --- </w:t>
      </w:r>
      <w:r w:rsidRPr="00E77FEF">
        <w:rPr>
          <w:u w:val="single"/>
        </w:rPr>
        <w:t>specifically</w:t>
      </w:r>
      <w:r>
        <w:t xml:space="preserve"> indicts your Riffkin ev - postdates. GALLUP 16:</w:t>
      </w:r>
    </w:p>
    <w:p w14:paraId="33EF294C" w14:textId="77777777" w:rsidR="00427ED8" w:rsidRPr="00DE1159" w:rsidRDefault="00427ED8" w:rsidP="00427ED8">
      <w:pPr>
        <w:rPr>
          <w:sz w:val="16"/>
          <w:szCs w:val="16"/>
        </w:rPr>
      </w:pPr>
      <w:r w:rsidRPr="00DE1159">
        <w:rPr>
          <w:sz w:val="16"/>
          <w:szCs w:val="16"/>
        </w:rPr>
        <w:t>[Gallup Poll. “For First Time, Majority in U.S. Oppose Nuclear Energy” March 2016 // LHP AA]</w:t>
      </w:r>
    </w:p>
    <w:p w14:paraId="4137A069" w14:textId="13FAC049" w:rsidR="00427ED8" w:rsidRPr="00427ED8" w:rsidRDefault="00427ED8" w:rsidP="00427ED8">
      <w:pPr>
        <w:rPr>
          <w:sz w:val="12"/>
        </w:rPr>
      </w:pPr>
      <w:r w:rsidRPr="00DE1159">
        <w:rPr>
          <w:sz w:val="12"/>
        </w:rPr>
        <w:t>WASHINGTON, D.C. -- For the first time since Gallup first asked the question in 1994</w:t>
      </w:r>
      <w:r w:rsidRPr="00DE1159">
        <w:rPr>
          <w:b/>
          <w:u w:val="single"/>
        </w:rPr>
        <w:t xml:space="preserve">, </w:t>
      </w:r>
      <w:r w:rsidRPr="00DE1159">
        <w:rPr>
          <w:b/>
          <w:highlight w:val="yellow"/>
          <w:u w:val="single"/>
        </w:rPr>
        <w:t>a majority of Americans say they oppose nuclear energy. The 54% opposing it</w:t>
      </w:r>
      <w:r w:rsidRPr="00DE1159">
        <w:rPr>
          <w:b/>
          <w:u w:val="single"/>
        </w:rPr>
        <w:t xml:space="preserve"> </w:t>
      </w:r>
      <w:r w:rsidRPr="00DE1159">
        <w:rPr>
          <w:b/>
          <w:highlight w:val="yellow"/>
          <w:u w:val="single"/>
        </w:rPr>
        <w:t>is up</w:t>
      </w:r>
      <w:r w:rsidRPr="00DE1159">
        <w:rPr>
          <w:sz w:val="12"/>
          <w:highlight w:val="yellow"/>
        </w:rPr>
        <w:t xml:space="preserve"> </w:t>
      </w:r>
      <w:r w:rsidRPr="00DE1159">
        <w:rPr>
          <w:sz w:val="12"/>
        </w:rPr>
        <w:t xml:space="preserve">significantly </w:t>
      </w:r>
      <w:r w:rsidRPr="00DE1159">
        <w:rPr>
          <w:b/>
          <w:highlight w:val="yellow"/>
          <w:u w:val="single"/>
        </w:rPr>
        <w:t>from</w:t>
      </w:r>
      <w:r w:rsidRPr="00DE1159">
        <w:rPr>
          <w:sz w:val="12"/>
          <w:highlight w:val="yellow"/>
        </w:rPr>
        <w:t xml:space="preserve"> </w:t>
      </w:r>
      <w:r w:rsidRPr="00DE1159">
        <w:rPr>
          <w:b/>
          <w:highlight w:val="yellow"/>
          <w:u w:val="single"/>
        </w:rPr>
        <w:t xml:space="preserve">43% </w:t>
      </w:r>
      <w:r w:rsidRPr="00DE1159">
        <w:rPr>
          <w:b/>
          <w:u w:val="single"/>
        </w:rPr>
        <w:t>a year ago</w:t>
      </w:r>
      <w:r w:rsidRPr="00DE1159">
        <w:rPr>
          <w:sz w:val="12"/>
        </w:rPr>
        <w:t>, while the 44% who favor using nuclear energy is down from 51%.</w:t>
      </w:r>
    </w:p>
    <w:p w14:paraId="2526C0C1" w14:textId="2E79107C" w:rsidR="008A172A" w:rsidRDefault="008A172A" w:rsidP="004530F0">
      <w:pPr>
        <w:pStyle w:val="Heading2"/>
      </w:pPr>
      <w:r>
        <w:lastRenderedPageBreak/>
        <w:t>Counterplan:</w:t>
      </w:r>
    </w:p>
    <w:p w14:paraId="61DBF9A0" w14:textId="73CBCDC0" w:rsidR="008A172A" w:rsidRDefault="008A172A" w:rsidP="004530F0">
      <w:pPr>
        <w:pStyle w:val="Heading3"/>
      </w:pPr>
      <w:r>
        <w:lastRenderedPageBreak/>
        <w:t>Thorium:</w:t>
      </w:r>
    </w:p>
    <w:p w14:paraId="0FD94EBA" w14:textId="4C8772D2" w:rsidR="0070681C" w:rsidRPr="00A64943" w:rsidRDefault="0070681C" w:rsidP="0070681C">
      <w:pPr>
        <w:pStyle w:val="Heading4"/>
      </w:pPr>
      <w:r>
        <w:t xml:space="preserve">1] The counterplan both doesn’t solve and is a new link to the aff --- its just a tool to pump out money and fuel the industry even though it will never get buidt . </w:t>
      </w:r>
      <w:r w:rsidRPr="00A64943">
        <w:t>REES 11:</w:t>
      </w:r>
    </w:p>
    <w:p w14:paraId="1EAE024D" w14:textId="77777777" w:rsidR="0070681C" w:rsidRPr="00A64943" w:rsidRDefault="0070681C" w:rsidP="0070681C">
      <w:pPr>
        <w:rPr>
          <w:rFonts w:ascii="Georgia" w:hAnsi="Georgia"/>
          <w:sz w:val="16"/>
          <w:szCs w:val="16"/>
        </w:rPr>
      </w:pPr>
      <w:r w:rsidRPr="00A64943">
        <w:rPr>
          <w:rFonts w:ascii="Georgia" w:hAnsi="Georgia"/>
          <w:sz w:val="16"/>
          <w:szCs w:val="16"/>
        </w:rPr>
        <w:t>[Rees, Eifion. “Don't believe the spin on thorium being a greener nuclear option” June 23 2011 // LHP AA]</w:t>
      </w:r>
    </w:p>
    <w:p w14:paraId="0D518ACE" w14:textId="0D901CAD" w:rsidR="0070681C" w:rsidRPr="0070681C" w:rsidRDefault="0070681C" w:rsidP="0070681C">
      <w:pPr>
        <w:rPr>
          <w:rFonts w:ascii="Georgia" w:hAnsi="Georgia"/>
          <w:b/>
          <w:u w:val="single"/>
        </w:rPr>
      </w:pPr>
      <w:r w:rsidRPr="0070681C">
        <w:rPr>
          <w:rFonts w:ascii="Georgia" w:hAnsi="Georgia"/>
          <w:b/>
          <w:highlight w:val="yellow"/>
          <w:u w:val="single"/>
        </w:rPr>
        <w:t>There is a</w:t>
      </w:r>
      <w:r w:rsidRPr="0070681C">
        <w:rPr>
          <w:rFonts w:ascii="Georgia" w:hAnsi="Georgia"/>
          <w:sz w:val="12"/>
          <w:highlight w:val="yellow"/>
        </w:rPr>
        <w:t xml:space="preserve"> </w:t>
      </w:r>
      <w:r w:rsidRPr="00A64943">
        <w:rPr>
          <w:rFonts w:ascii="Georgia" w:hAnsi="Georgia"/>
          <w:sz w:val="12"/>
        </w:rPr>
        <w:t xml:space="preserve">significant </w:t>
      </w:r>
      <w:r w:rsidRPr="0070681C">
        <w:rPr>
          <w:rFonts w:ascii="Georgia" w:hAnsi="Georgia"/>
          <w:b/>
          <w:highlight w:val="yellow"/>
          <w:u w:val="single"/>
        </w:rPr>
        <w:t xml:space="preserve">sticking point to the promotion of thorium </w:t>
      </w:r>
      <w:r w:rsidRPr="00A64943">
        <w:rPr>
          <w:rFonts w:ascii="Georgia" w:hAnsi="Georgia"/>
          <w:b/>
          <w:u w:val="single"/>
        </w:rPr>
        <w:t>as the 'great green hope'</w:t>
      </w:r>
      <w:r w:rsidRPr="00A64943">
        <w:rPr>
          <w:rFonts w:ascii="Georgia" w:hAnsi="Georgia"/>
          <w:sz w:val="12"/>
        </w:rPr>
        <w:t xml:space="preserve"> of clean energy production: </w:t>
      </w:r>
      <w:r w:rsidRPr="00A64943">
        <w:rPr>
          <w:rFonts w:ascii="Georgia" w:hAnsi="Georgia"/>
          <w:b/>
          <w:u w:val="single"/>
        </w:rPr>
        <w:t>it remains</w:t>
      </w:r>
      <w:r w:rsidRPr="00A64943">
        <w:rPr>
          <w:rFonts w:ascii="Georgia" w:hAnsi="Georgia"/>
          <w:sz w:val="12"/>
        </w:rPr>
        <w:t xml:space="preserve"> unproven on a commercial scale. While </w:t>
      </w:r>
      <w:r w:rsidRPr="0070681C">
        <w:rPr>
          <w:rFonts w:ascii="Georgia" w:hAnsi="Georgia"/>
          <w:b/>
          <w:highlight w:val="yellow"/>
          <w:u w:val="single"/>
        </w:rPr>
        <w:t>it has been</w:t>
      </w:r>
      <w:r w:rsidRPr="0070681C">
        <w:rPr>
          <w:rFonts w:ascii="Georgia" w:hAnsi="Georgia"/>
          <w:sz w:val="12"/>
          <w:highlight w:val="yellow"/>
        </w:rPr>
        <w:t xml:space="preserve"> </w:t>
      </w:r>
      <w:r w:rsidRPr="0070681C">
        <w:rPr>
          <w:rFonts w:ascii="Georgia" w:hAnsi="Georgia"/>
          <w:b/>
          <w:highlight w:val="yellow"/>
          <w:u w:val="single"/>
        </w:rPr>
        <w:t>around since the 195</w:t>
      </w:r>
      <w:r w:rsidRPr="00A64943">
        <w:rPr>
          <w:rFonts w:ascii="Georgia" w:hAnsi="Georgia"/>
          <w:b/>
          <w:u w:val="single"/>
        </w:rPr>
        <w:t>0s</w:t>
      </w:r>
      <w:r w:rsidRPr="00A64943">
        <w:rPr>
          <w:rFonts w:ascii="Georgia" w:hAnsi="Georgia"/>
          <w:sz w:val="12"/>
        </w:rPr>
        <w:t xml:space="preserve"> (and an experimental 10MW LFTR did run for five years during the 1960s at Oak Ridge National Laboratory in the US, though using uranium and plutonium as fuel) </w:t>
      </w:r>
      <w:r w:rsidRPr="00A64943">
        <w:rPr>
          <w:rFonts w:ascii="Georgia" w:hAnsi="Georgia"/>
          <w:b/>
          <w:u w:val="single"/>
        </w:rPr>
        <w:t>it</w:t>
      </w:r>
      <w:r w:rsidRPr="00A64943">
        <w:rPr>
          <w:rFonts w:ascii="Georgia" w:hAnsi="Georgia"/>
          <w:sz w:val="12"/>
        </w:rPr>
        <w:t xml:space="preserve"> </w:t>
      </w:r>
      <w:r w:rsidRPr="00A64943">
        <w:rPr>
          <w:rFonts w:ascii="Georgia" w:hAnsi="Georgia"/>
          <w:b/>
          <w:u w:val="single"/>
        </w:rPr>
        <w:t>is still a next generation nuclear technology</w:t>
      </w:r>
      <w:r w:rsidRPr="00A64943">
        <w:rPr>
          <w:rFonts w:ascii="Georgia" w:hAnsi="Georgia"/>
          <w:sz w:val="12"/>
        </w:rPr>
        <w:t xml:space="preserve"> – theoretical. China did announce this year that it intended to develop a thorium MSR, but nuclear radiologist Peter Karamoskos, of the International Campaign to Abolish Nuclear Weapons (ICAN), says the world shouldn't hold its breath. 'Without exception, [</w:t>
      </w:r>
      <w:r w:rsidRPr="0070681C">
        <w:rPr>
          <w:rFonts w:ascii="Georgia" w:hAnsi="Georgia"/>
          <w:b/>
          <w:highlight w:val="yellow"/>
          <w:u w:val="single"/>
        </w:rPr>
        <w:t>thorium reactors] have never been commercially viable, nor do any of the</w:t>
      </w:r>
      <w:r w:rsidRPr="0070681C">
        <w:rPr>
          <w:rFonts w:ascii="Georgia" w:hAnsi="Georgia"/>
          <w:sz w:val="12"/>
          <w:highlight w:val="yellow"/>
        </w:rPr>
        <w:t xml:space="preserve"> </w:t>
      </w:r>
      <w:r w:rsidRPr="00A64943">
        <w:rPr>
          <w:rFonts w:ascii="Georgia" w:hAnsi="Georgia"/>
          <w:sz w:val="12"/>
        </w:rPr>
        <w:t xml:space="preserve">intended </w:t>
      </w:r>
      <w:r w:rsidRPr="0070681C">
        <w:rPr>
          <w:rFonts w:ascii="Georgia" w:hAnsi="Georgia"/>
          <w:b/>
          <w:highlight w:val="yellow"/>
          <w:u w:val="single"/>
        </w:rPr>
        <w:t>new designs</w:t>
      </w:r>
      <w:r w:rsidRPr="0070681C">
        <w:rPr>
          <w:rFonts w:ascii="Georgia" w:hAnsi="Georgia"/>
          <w:sz w:val="12"/>
          <w:highlight w:val="yellow"/>
        </w:rPr>
        <w:t xml:space="preserve"> </w:t>
      </w:r>
      <w:r w:rsidRPr="0070681C">
        <w:rPr>
          <w:rFonts w:ascii="Georgia" w:hAnsi="Georgia"/>
          <w:b/>
          <w:highlight w:val="yellow"/>
          <w:u w:val="single"/>
        </w:rPr>
        <w:t>even</w:t>
      </w:r>
      <w:r w:rsidRPr="0070681C">
        <w:rPr>
          <w:rFonts w:ascii="Georgia" w:hAnsi="Georgia"/>
          <w:sz w:val="12"/>
          <w:highlight w:val="yellow"/>
        </w:rPr>
        <w:t xml:space="preserve"> </w:t>
      </w:r>
      <w:r w:rsidRPr="00A64943">
        <w:rPr>
          <w:rFonts w:ascii="Georgia" w:hAnsi="Georgia"/>
          <w:sz w:val="12"/>
        </w:rPr>
        <w:t xml:space="preserve">remotely </w:t>
      </w:r>
      <w:r w:rsidRPr="0070681C">
        <w:rPr>
          <w:rFonts w:ascii="Georgia" w:hAnsi="Georgia"/>
          <w:b/>
          <w:highlight w:val="yellow"/>
          <w:u w:val="single"/>
        </w:rPr>
        <w:t>seem to be viable</w:t>
      </w:r>
      <w:r w:rsidRPr="0070681C">
        <w:rPr>
          <w:rFonts w:ascii="Georgia" w:hAnsi="Georgia"/>
          <w:sz w:val="12"/>
          <w:highlight w:val="yellow"/>
        </w:rPr>
        <w:t xml:space="preserve">. </w:t>
      </w:r>
      <w:r w:rsidRPr="00A64943">
        <w:rPr>
          <w:rFonts w:ascii="Georgia" w:hAnsi="Georgia"/>
          <w:b/>
          <w:u w:val="single"/>
        </w:rPr>
        <w:t>Like</w:t>
      </w:r>
      <w:r w:rsidRPr="00A64943">
        <w:rPr>
          <w:rFonts w:ascii="Georgia" w:hAnsi="Georgia"/>
          <w:sz w:val="12"/>
        </w:rPr>
        <w:t xml:space="preserve"> </w:t>
      </w:r>
      <w:r w:rsidRPr="0070681C">
        <w:rPr>
          <w:rFonts w:ascii="Georgia" w:hAnsi="Georgia"/>
          <w:b/>
          <w:szCs w:val="22"/>
          <w:highlight w:val="yellow"/>
          <w:u w:val="single"/>
        </w:rPr>
        <w:t>all nuclear</w:t>
      </w:r>
      <w:r w:rsidRPr="0070681C">
        <w:rPr>
          <w:rFonts w:ascii="Georgia" w:hAnsi="Georgia"/>
          <w:b/>
          <w:highlight w:val="yellow"/>
          <w:u w:val="single"/>
        </w:rPr>
        <w:t xml:space="preserve"> </w:t>
      </w:r>
      <w:r w:rsidRPr="0070681C">
        <w:rPr>
          <w:rFonts w:ascii="Georgia" w:hAnsi="Georgia"/>
          <w:b/>
          <w:szCs w:val="22"/>
          <w:highlight w:val="yellow"/>
          <w:u w:val="single"/>
        </w:rPr>
        <w:t>power production</w:t>
      </w:r>
      <w:r w:rsidRPr="00A64943">
        <w:rPr>
          <w:rFonts w:ascii="Georgia" w:hAnsi="Georgia"/>
          <w:sz w:val="12"/>
        </w:rPr>
        <w:t xml:space="preserve"> </w:t>
      </w:r>
      <w:r w:rsidRPr="00A64943">
        <w:rPr>
          <w:rFonts w:ascii="Georgia" w:hAnsi="Georgia"/>
          <w:b/>
          <w:u w:val="single"/>
        </w:rPr>
        <w:t>they</w:t>
      </w:r>
      <w:r w:rsidRPr="00A64943">
        <w:rPr>
          <w:rFonts w:ascii="Georgia" w:hAnsi="Georgia"/>
          <w:sz w:val="12"/>
        </w:rPr>
        <w:t xml:space="preserve"> </w:t>
      </w:r>
      <w:r w:rsidRPr="0070681C">
        <w:rPr>
          <w:rFonts w:ascii="Georgia" w:hAnsi="Georgia"/>
          <w:b/>
          <w:szCs w:val="22"/>
          <w:highlight w:val="yellow"/>
          <w:u w:val="single"/>
        </w:rPr>
        <w:t>rely on extensive</w:t>
      </w:r>
      <w:r w:rsidRPr="0070681C">
        <w:rPr>
          <w:rFonts w:ascii="Georgia" w:hAnsi="Georgia"/>
          <w:sz w:val="12"/>
          <w:highlight w:val="yellow"/>
        </w:rPr>
        <w:t xml:space="preserve"> </w:t>
      </w:r>
      <w:r w:rsidRPr="00A64943">
        <w:rPr>
          <w:rFonts w:ascii="Georgia" w:hAnsi="Georgia"/>
          <w:sz w:val="12"/>
        </w:rPr>
        <w:t xml:space="preserve">taxpayer </w:t>
      </w:r>
      <w:r w:rsidRPr="0070681C">
        <w:rPr>
          <w:rFonts w:ascii="Georgia" w:hAnsi="Georgia"/>
          <w:b/>
          <w:szCs w:val="22"/>
          <w:highlight w:val="yellow"/>
          <w:u w:val="single"/>
        </w:rPr>
        <w:t>subsidies</w:t>
      </w:r>
      <w:r w:rsidRPr="00A64943">
        <w:rPr>
          <w:rFonts w:ascii="Georgia" w:hAnsi="Georgia"/>
          <w:sz w:val="12"/>
        </w:rPr>
        <w:t xml:space="preserve">; the only difference is that with </w:t>
      </w:r>
      <w:r w:rsidRPr="0070681C">
        <w:rPr>
          <w:rFonts w:ascii="Georgia" w:hAnsi="Georgia"/>
          <w:b/>
          <w:szCs w:val="22"/>
          <w:highlight w:val="yellow"/>
          <w:u w:val="single"/>
        </w:rPr>
        <w:t>thorium</w:t>
      </w:r>
      <w:r w:rsidRPr="0070681C">
        <w:rPr>
          <w:rFonts w:ascii="Georgia" w:hAnsi="Georgia"/>
          <w:sz w:val="12"/>
          <w:highlight w:val="yellow"/>
        </w:rPr>
        <w:t xml:space="preserve"> </w:t>
      </w:r>
      <w:r w:rsidRPr="00A64943">
        <w:rPr>
          <w:rFonts w:ascii="Georgia" w:hAnsi="Georgia"/>
          <w:sz w:val="12"/>
        </w:rPr>
        <w:t xml:space="preserve">and other breeder reactors these </w:t>
      </w:r>
      <w:r w:rsidRPr="0070681C">
        <w:rPr>
          <w:rFonts w:ascii="Georgia" w:hAnsi="Georgia"/>
          <w:b/>
          <w:szCs w:val="22"/>
          <w:highlight w:val="yellow"/>
          <w:u w:val="single"/>
        </w:rPr>
        <w:t>are of an order of magnitude greater</w:t>
      </w:r>
      <w:r w:rsidRPr="00A64943">
        <w:rPr>
          <w:rFonts w:ascii="Georgia" w:hAnsi="Georgia"/>
          <w:sz w:val="12"/>
        </w:rPr>
        <w:t xml:space="preserve">, </w:t>
      </w:r>
      <w:r w:rsidRPr="0070681C">
        <w:rPr>
          <w:rFonts w:ascii="Georgia" w:hAnsi="Georgia"/>
          <w:b/>
          <w:szCs w:val="22"/>
          <w:highlight w:val="yellow"/>
          <w:u w:val="single"/>
        </w:rPr>
        <w:t>which is why no government has ever continued their</w:t>
      </w:r>
      <w:r w:rsidRPr="0070681C">
        <w:rPr>
          <w:rFonts w:ascii="Georgia" w:hAnsi="Georgia"/>
          <w:b/>
          <w:highlight w:val="yellow"/>
          <w:u w:val="single"/>
        </w:rPr>
        <w:t xml:space="preserve"> </w:t>
      </w:r>
      <w:r w:rsidRPr="0070681C">
        <w:rPr>
          <w:rFonts w:ascii="Georgia" w:hAnsi="Georgia"/>
          <w:b/>
          <w:szCs w:val="22"/>
          <w:highlight w:val="yellow"/>
          <w:u w:val="single"/>
        </w:rPr>
        <w:t>funding</w:t>
      </w:r>
      <w:r w:rsidRPr="00A64943">
        <w:rPr>
          <w:rFonts w:ascii="Georgia" w:hAnsi="Georgia"/>
          <w:b/>
          <w:u w:val="single"/>
        </w:rPr>
        <w:t>.</w:t>
      </w:r>
      <w:r w:rsidRPr="00A64943">
        <w:rPr>
          <w:rFonts w:ascii="Georgia" w:hAnsi="Georgia"/>
          <w:sz w:val="12"/>
        </w:rPr>
        <w:t xml:space="preserve">' China's development will persist until it experiences the ongoing major technical hurdles the rest of the nuclear club have discovered, he says. Others see thorium as a smokescreen to perpetuate the status quo: the world's only operating thorium reactor – India's Kakrapar-1 – is actually a converted PWR, for example. 'This could be seen to excuse the continued use of PWRs until thorium is [widely] available,' points out Peter Rowberry of No Money for Nuclear (NM4N) and Communities Against Nuclear Expansion (CANE). In his reading, </w:t>
      </w:r>
      <w:r w:rsidRPr="0070681C">
        <w:rPr>
          <w:rFonts w:ascii="Georgia" w:hAnsi="Georgia"/>
          <w:b/>
          <w:highlight w:val="yellow"/>
          <w:u w:val="single"/>
        </w:rPr>
        <w:t>thorium is</w:t>
      </w:r>
      <w:r w:rsidRPr="0070681C">
        <w:rPr>
          <w:rFonts w:ascii="Georgia" w:hAnsi="Georgia"/>
          <w:sz w:val="12"/>
          <w:highlight w:val="yellow"/>
        </w:rPr>
        <w:t xml:space="preserve"> merely </w:t>
      </w:r>
      <w:r w:rsidRPr="0070681C">
        <w:rPr>
          <w:rFonts w:ascii="Georgia" w:hAnsi="Georgia"/>
          <w:b/>
          <w:highlight w:val="yellow"/>
          <w:u w:val="single"/>
        </w:rPr>
        <w:t>a way of deflecting</w:t>
      </w:r>
      <w:r w:rsidRPr="0070681C">
        <w:rPr>
          <w:rFonts w:ascii="Georgia" w:hAnsi="Georgia"/>
          <w:sz w:val="12"/>
          <w:highlight w:val="yellow"/>
        </w:rPr>
        <w:t xml:space="preserve"> </w:t>
      </w:r>
      <w:r w:rsidRPr="0070681C">
        <w:rPr>
          <w:rFonts w:ascii="Georgia" w:hAnsi="Georgia"/>
          <w:b/>
          <w:highlight w:val="yellow"/>
          <w:u w:val="single"/>
        </w:rPr>
        <w:t>attention</w:t>
      </w:r>
      <w:r w:rsidRPr="0070681C">
        <w:rPr>
          <w:rFonts w:ascii="Georgia" w:hAnsi="Georgia"/>
          <w:sz w:val="12"/>
          <w:highlight w:val="yellow"/>
        </w:rPr>
        <w:t xml:space="preserve"> and criticism </w:t>
      </w:r>
      <w:r w:rsidRPr="0070681C">
        <w:rPr>
          <w:rFonts w:ascii="Georgia" w:hAnsi="Georgia"/>
          <w:b/>
          <w:highlight w:val="yellow"/>
          <w:u w:val="single"/>
        </w:rPr>
        <w:t>from the dangers of the uranium fuel cycle and excusing the</w:t>
      </w:r>
      <w:r w:rsidRPr="0070681C">
        <w:rPr>
          <w:rFonts w:ascii="Georgia" w:hAnsi="Georgia"/>
          <w:sz w:val="12"/>
          <w:highlight w:val="yellow"/>
        </w:rPr>
        <w:t xml:space="preserve"> </w:t>
      </w:r>
      <w:r w:rsidRPr="0070681C">
        <w:rPr>
          <w:rFonts w:ascii="Georgia" w:hAnsi="Georgia"/>
          <w:b/>
          <w:highlight w:val="yellow"/>
          <w:u w:val="single"/>
        </w:rPr>
        <w:t xml:space="preserve">pumping of more money into the industry. </w:t>
      </w:r>
    </w:p>
    <w:p w14:paraId="57E5426A" w14:textId="77777777" w:rsidR="0070681C" w:rsidRDefault="0070681C" w:rsidP="0070681C">
      <w:pPr>
        <w:pStyle w:val="Heading4"/>
      </w:pPr>
      <w:r>
        <w:t xml:space="preserve">2] Doesn’t solve the aff --- the aff is a critique of the state that comes with nuclear power --- this means any reactors left over still keep the industry running, which is bad. </w:t>
      </w:r>
    </w:p>
    <w:p w14:paraId="4A2BF317" w14:textId="53300757" w:rsidR="0070681C" w:rsidRPr="0070681C" w:rsidRDefault="0070681C" w:rsidP="0070681C">
      <w:pPr>
        <w:pStyle w:val="Heading4"/>
      </w:pPr>
      <w:r w:rsidRPr="0070681C">
        <w:t>3] Plants take 7 years to build – case is comparatively better on timeframe. NEA:</w:t>
      </w:r>
    </w:p>
    <w:p w14:paraId="56C65B9F" w14:textId="7496781B" w:rsidR="0070681C" w:rsidRPr="0070681C" w:rsidRDefault="0070681C" w:rsidP="0070681C">
      <w:pPr>
        <w:rPr>
          <w:sz w:val="16"/>
        </w:rPr>
      </w:pPr>
      <w:r>
        <w:rPr>
          <w:sz w:val="16"/>
        </w:rPr>
        <w:t xml:space="preserve">Nuclear Energy Agency Press Room </w:t>
      </w:r>
      <w:r w:rsidRPr="0023456F">
        <w:rPr>
          <w:sz w:val="16"/>
        </w:rPr>
        <w:t>https://www.oecd-nea.org/news/press-kits/economics-FAQ.html</w:t>
      </w:r>
    </w:p>
    <w:p w14:paraId="3F43B72D" w14:textId="2968D104" w:rsidR="00A571FB" w:rsidRPr="00C52EB9" w:rsidRDefault="0070681C" w:rsidP="00A571FB">
      <w:pPr>
        <w:rPr>
          <w:sz w:val="12"/>
        </w:rPr>
      </w:pPr>
      <w:r w:rsidRPr="008E133B">
        <w:rPr>
          <w:rFonts w:cs="Verdana"/>
          <w:sz w:val="12"/>
          <w:szCs w:val="26"/>
        </w:rPr>
        <w:t xml:space="preserve">As </w:t>
      </w:r>
      <w:r w:rsidRPr="0070681C">
        <w:rPr>
          <w:rStyle w:val="StyleBoldUnderline"/>
          <w:highlight w:val="yellow"/>
        </w:rPr>
        <w:t>nuclear power plants</w:t>
      </w:r>
      <w:r w:rsidRPr="0070681C">
        <w:rPr>
          <w:rFonts w:cs="Verdana"/>
          <w:sz w:val="12"/>
          <w:szCs w:val="26"/>
          <w:highlight w:val="yellow"/>
        </w:rPr>
        <w:t xml:space="preserve"> </w:t>
      </w:r>
      <w:r w:rsidRPr="008E133B">
        <w:rPr>
          <w:rFonts w:cs="Verdana"/>
          <w:sz w:val="12"/>
          <w:szCs w:val="26"/>
        </w:rPr>
        <w:t xml:space="preserve">are complex construction projects, their </w:t>
      </w:r>
      <w:r w:rsidRPr="0070681C">
        <w:rPr>
          <w:rStyle w:val="StyleBoldUnderline"/>
          <w:highlight w:val="yellow"/>
        </w:rPr>
        <w:t>construction</w:t>
      </w:r>
      <w:r w:rsidRPr="0070681C">
        <w:rPr>
          <w:rFonts w:cs="Verdana"/>
          <w:sz w:val="12"/>
          <w:szCs w:val="26"/>
          <w:highlight w:val="yellow"/>
        </w:rPr>
        <w:t xml:space="preserve"> </w:t>
      </w:r>
      <w:r w:rsidRPr="008E133B">
        <w:rPr>
          <w:rFonts w:cs="Verdana"/>
          <w:sz w:val="12"/>
          <w:szCs w:val="26"/>
        </w:rPr>
        <w:t xml:space="preserve">periods are longer than other large power plants. It </w:t>
      </w:r>
      <w:r w:rsidRPr="0070681C">
        <w:rPr>
          <w:rStyle w:val="StyleBoldUnderline"/>
          <w:highlight w:val="yellow"/>
        </w:rPr>
        <w:t>is</w:t>
      </w:r>
      <w:r w:rsidRPr="0070681C">
        <w:rPr>
          <w:rFonts w:cs="Verdana"/>
          <w:sz w:val="12"/>
          <w:szCs w:val="26"/>
          <w:highlight w:val="yellow"/>
        </w:rPr>
        <w:t xml:space="preserve"> </w:t>
      </w:r>
      <w:r w:rsidRPr="008E133B">
        <w:rPr>
          <w:rFonts w:cs="Verdana"/>
          <w:sz w:val="12"/>
          <w:szCs w:val="26"/>
        </w:rPr>
        <w:t xml:space="preserve">typically expected to take </w:t>
      </w:r>
      <w:r w:rsidRPr="0070681C">
        <w:rPr>
          <w:rStyle w:val="StyleBoldUnderline"/>
          <w:highlight w:val="yellow"/>
        </w:rPr>
        <w:t>5 to 7 years</w:t>
      </w:r>
      <w:r w:rsidRPr="0070681C">
        <w:rPr>
          <w:rFonts w:cs="Verdana"/>
          <w:sz w:val="12"/>
          <w:szCs w:val="26"/>
          <w:highlight w:val="yellow"/>
        </w:rPr>
        <w:t xml:space="preserve"> </w:t>
      </w:r>
      <w:r w:rsidRPr="008E133B">
        <w:rPr>
          <w:rFonts w:cs="Verdana"/>
          <w:sz w:val="12"/>
          <w:szCs w:val="26"/>
        </w:rPr>
        <w:t>to build a large nuclear unit (</w:t>
      </w:r>
      <w:r w:rsidRPr="0070681C">
        <w:rPr>
          <w:rStyle w:val="StyleBoldUnderline"/>
          <w:highlight w:val="yellow"/>
        </w:rPr>
        <w:t>not including</w:t>
      </w:r>
      <w:r w:rsidRPr="0070681C">
        <w:rPr>
          <w:rFonts w:cs="Verdana"/>
          <w:sz w:val="12"/>
          <w:szCs w:val="26"/>
          <w:highlight w:val="yellow"/>
        </w:rPr>
        <w:t xml:space="preserve"> the </w:t>
      </w:r>
      <w:r w:rsidRPr="008E133B">
        <w:rPr>
          <w:rFonts w:cs="Verdana"/>
          <w:sz w:val="12"/>
          <w:szCs w:val="26"/>
        </w:rPr>
        <w:t xml:space="preserve">time required for </w:t>
      </w:r>
      <w:r w:rsidRPr="0070681C">
        <w:rPr>
          <w:rStyle w:val="StyleBoldUnderline"/>
          <w:highlight w:val="yellow"/>
        </w:rPr>
        <w:t>planning and licensing</w:t>
      </w:r>
      <w:r w:rsidRPr="008E133B">
        <w:rPr>
          <w:rFonts w:cs="Verdana"/>
          <w:sz w:val="12"/>
          <w:szCs w:val="26"/>
        </w:rPr>
        <w:t xml:space="preserve">). Currently in countries such as South Korea and China, typical construction times range from 4 to 6 years, and </w:t>
      </w:r>
      <w:r w:rsidRPr="008E133B">
        <w:rPr>
          <w:rStyle w:val="StyleBoldUnderline"/>
        </w:rPr>
        <w:t>in European countries</w:t>
      </w:r>
      <w:r w:rsidRPr="008E133B">
        <w:rPr>
          <w:rFonts w:cs="Verdana"/>
          <w:sz w:val="12"/>
          <w:szCs w:val="26"/>
        </w:rPr>
        <w:t xml:space="preserve"> construction may take </w:t>
      </w:r>
      <w:r w:rsidRPr="008E133B">
        <w:rPr>
          <w:rStyle w:val="StyleBoldUnderline"/>
        </w:rPr>
        <w:t>between 6 and 8 years</w:t>
      </w:r>
      <w:r w:rsidRPr="008E133B">
        <w:rPr>
          <w:rFonts w:cs="Verdana"/>
          <w:sz w:val="12"/>
          <w:szCs w:val="26"/>
        </w:rPr>
        <w:t>. In comparison, large coal plants can be built in about 4 years, while the construction time for natural gas fired plants is around 3 years.</w:t>
      </w:r>
    </w:p>
    <w:p w14:paraId="757A372A" w14:textId="4F45E971" w:rsidR="008A172A" w:rsidRDefault="008A172A" w:rsidP="004530F0">
      <w:pPr>
        <w:pStyle w:val="Heading2"/>
      </w:pPr>
      <w:r>
        <w:lastRenderedPageBreak/>
        <w:t>NC:</w:t>
      </w:r>
    </w:p>
    <w:p w14:paraId="6CA34974" w14:textId="787EDCE7" w:rsidR="008A172A" w:rsidRDefault="008A172A" w:rsidP="004530F0">
      <w:pPr>
        <w:pStyle w:val="Heading3"/>
      </w:pPr>
      <w:r>
        <w:lastRenderedPageBreak/>
        <w:t>Libertarianism</w:t>
      </w:r>
    </w:p>
    <w:p w14:paraId="3F2298DA" w14:textId="4E0A1F19" w:rsidR="004530F0" w:rsidRPr="004530F0" w:rsidRDefault="004530F0" w:rsidP="00BB3B3A">
      <w:pPr>
        <w:pStyle w:val="Heading4"/>
      </w:pPr>
      <w:r>
        <w:t xml:space="preserve">1] Cap DA --- </w:t>
      </w:r>
      <w:r w:rsidR="00427ED8">
        <w:t>the NC</w:t>
      </w:r>
      <w:r w:rsidR="00AF5A0D">
        <w:t xml:space="preserve"> says we should have minimal government intervention and let </w:t>
      </w:r>
      <w:r w:rsidR="0038413D">
        <w:t xml:space="preserve">them </w:t>
      </w:r>
    </w:p>
    <w:p w14:paraId="4DA7B01F" w14:textId="77777777" w:rsidR="004A105A" w:rsidRPr="004A105A" w:rsidRDefault="004A105A" w:rsidP="004A105A">
      <w:pPr>
        <w:rPr>
          <w:rFonts w:ascii="Georgia" w:hAnsi="Georgia"/>
        </w:rPr>
      </w:pPr>
      <w:bookmarkStart w:id="0" w:name="_GoBack"/>
      <w:bookmarkEnd w:id="0"/>
    </w:p>
    <w:sectPr w:rsidR="004A105A" w:rsidRPr="004A105A"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8A8F16" w14:textId="77777777" w:rsidR="0023139A" w:rsidRDefault="0023139A" w:rsidP="00E46E7E">
      <w:r>
        <w:separator/>
      </w:r>
    </w:p>
  </w:endnote>
  <w:endnote w:type="continuationSeparator" w:id="0">
    <w:p w14:paraId="6BB20E65" w14:textId="77777777" w:rsidR="0023139A" w:rsidRDefault="0023139A"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Georgia">
    <w:panose1 w:val="02040502050405020303"/>
    <w:charset w:val="00"/>
    <w:family w:val="auto"/>
    <w:pitch w:val="variable"/>
    <w:sig w:usb0="00000287" w:usb1="00000000"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Geeza Pro">
    <w:panose1 w:val="02000400000000000000"/>
    <w:charset w:val="B2"/>
    <w:family w:val="auto"/>
    <w:pitch w:val="variable"/>
    <w:sig w:usb0="80002001" w:usb1="80000000" w:usb2="00000008" w:usb3="00000000" w:csb0="00000041"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E4920C" w14:textId="77777777" w:rsidR="0023139A" w:rsidRDefault="0023139A" w:rsidP="00E46E7E">
      <w:r>
        <w:separator/>
      </w:r>
    </w:p>
  </w:footnote>
  <w:footnote w:type="continuationSeparator" w:id="0">
    <w:p w14:paraId="2C379E20" w14:textId="77777777" w:rsidR="0023139A" w:rsidRDefault="0023139A" w:rsidP="00E46E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9DB6D4C8"/>
    <w:lvl w:ilvl="0">
      <w:start w:val="1"/>
      <w:numFmt w:val="decimal"/>
      <w:lvlText w:val="%1."/>
      <w:lvlJc w:val="left"/>
      <w:pPr>
        <w:tabs>
          <w:tab w:val="num" w:pos="1800"/>
        </w:tabs>
        <w:ind w:left="1800" w:hanging="360"/>
      </w:pPr>
    </w:lvl>
  </w:abstractNum>
  <w:abstractNum w:abstractNumId="2">
    <w:nsid w:val="FFFFFF7D"/>
    <w:multiLevelType w:val="singleLevel"/>
    <w:tmpl w:val="A4DAAE24"/>
    <w:lvl w:ilvl="0">
      <w:start w:val="1"/>
      <w:numFmt w:val="decimal"/>
      <w:lvlText w:val="%1."/>
      <w:lvlJc w:val="left"/>
      <w:pPr>
        <w:tabs>
          <w:tab w:val="num" w:pos="1440"/>
        </w:tabs>
        <w:ind w:left="1440" w:hanging="360"/>
      </w:pPr>
    </w:lvl>
  </w:abstractNum>
  <w:abstractNum w:abstractNumId="3">
    <w:nsid w:val="FFFFFF7E"/>
    <w:multiLevelType w:val="singleLevel"/>
    <w:tmpl w:val="56C88DA2"/>
    <w:lvl w:ilvl="0">
      <w:start w:val="1"/>
      <w:numFmt w:val="decimal"/>
      <w:lvlText w:val="%1."/>
      <w:lvlJc w:val="left"/>
      <w:pPr>
        <w:tabs>
          <w:tab w:val="num" w:pos="1080"/>
        </w:tabs>
        <w:ind w:left="1080" w:hanging="360"/>
      </w:pPr>
    </w:lvl>
  </w:abstractNum>
  <w:abstractNum w:abstractNumId="4">
    <w:nsid w:val="FFFFFF7F"/>
    <w:multiLevelType w:val="singleLevel"/>
    <w:tmpl w:val="0B5AE9C4"/>
    <w:lvl w:ilvl="0">
      <w:start w:val="1"/>
      <w:numFmt w:val="decimal"/>
      <w:lvlText w:val="%1."/>
      <w:lvlJc w:val="left"/>
      <w:pPr>
        <w:tabs>
          <w:tab w:val="num" w:pos="720"/>
        </w:tabs>
        <w:ind w:left="720" w:hanging="360"/>
      </w:pPr>
    </w:lvl>
  </w:abstractNum>
  <w:abstractNum w:abstractNumId="5">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7576CBB0"/>
    <w:lvl w:ilvl="0">
      <w:start w:val="1"/>
      <w:numFmt w:val="decimal"/>
      <w:lvlText w:val="%1."/>
      <w:lvlJc w:val="left"/>
      <w:pPr>
        <w:tabs>
          <w:tab w:val="num" w:pos="360"/>
        </w:tabs>
        <w:ind w:left="360" w:hanging="360"/>
      </w:pPr>
    </w:lvl>
  </w:abstractNum>
  <w:abstractNum w:abstractNumId="1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72D073D9"/>
    <w:multiLevelType w:val="hybridMultilevel"/>
    <w:tmpl w:val="6E46F53C"/>
    <w:lvl w:ilvl="0" w:tplc="1EE80D52">
      <w:start w:val="2"/>
      <w:numFmt w:val="bullet"/>
      <w:lvlText w:val=""/>
      <w:lvlJc w:val="left"/>
      <w:pPr>
        <w:ind w:left="720" w:hanging="360"/>
      </w:pPr>
      <w:rPr>
        <w:rFonts w:ascii="Wingdings" w:eastAsiaTheme="majorEastAsia" w:hAnsi="Wingding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2"/>
  </w:num>
  <w:num w:numId="3">
    <w:abstractNumId w:val="11"/>
  </w:num>
  <w:num w:numId="4">
    <w:abstractNumId w:val="14"/>
  </w:num>
  <w:num w:numId="5">
    <w:abstractNumId w:val="10"/>
  </w:num>
  <w:num w:numId="6">
    <w:abstractNumId w:val="8"/>
  </w:num>
  <w:num w:numId="7">
    <w:abstractNumId w:val="7"/>
  </w:num>
  <w:num w:numId="8">
    <w:abstractNumId w:val="6"/>
  </w:num>
  <w:num w:numId="9">
    <w:abstractNumId w:val="5"/>
  </w:num>
  <w:num w:numId="10">
    <w:abstractNumId w:val="9"/>
  </w:num>
  <w:num w:numId="11">
    <w:abstractNumId w:val="4"/>
  </w:num>
  <w:num w:numId="12">
    <w:abstractNumId w:val="3"/>
  </w:num>
  <w:num w:numId="13">
    <w:abstractNumId w:val="2"/>
  </w:num>
  <w:num w:numId="14">
    <w:abstractNumId w:val="1"/>
  </w:num>
  <w:num w:numId="15">
    <w:abstractNumId w:val="15"/>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68"/>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178D"/>
    <w:rsid w:val="00013183"/>
    <w:rsid w:val="000140EC"/>
    <w:rsid w:val="00016A35"/>
    <w:rsid w:val="000254D9"/>
    <w:rsid w:val="00045702"/>
    <w:rsid w:val="00072CFD"/>
    <w:rsid w:val="000A0785"/>
    <w:rsid w:val="000B5DBD"/>
    <w:rsid w:val="000C16B3"/>
    <w:rsid w:val="00100651"/>
    <w:rsid w:val="00130228"/>
    <w:rsid w:val="001408C0"/>
    <w:rsid w:val="00143B54"/>
    <w:rsid w:val="00143FD7"/>
    <w:rsid w:val="001463FB"/>
    <w:rsid w:val="001710E3"/>
    <w:rsid w:val="00186DB7"/>
    <w:rsid w:val="001D7626"/>
    <w:rsid w:val="002126FC"/>
    <w:rsid w:val="00224243"/>
    <w:rsid w:val="0023139A"/>
    <w:rsid w:val="002613DA"/>
    <w:rsid w:val="00284739"/>
    <w:rsid w:val="00284E0D"/>
    <w:rsid w:val="00286C48"/>
    <w:rsid w:val="002B6353"/>
    <w:rsid w:val="002B68C8"/>
    <w:rsid w:val="002E6AC7"/>
    <w:rsid w:val="002F35F4"/>
    <w:rsid w:val="002F3E28"/>
    <w:rsid w:val="002F40E6"/>
    <w:rsid w:val="00303E5B"/>
    <w:rsid w:val="00313226"/>
    <w:rsid w:val="0031425E"/>
    <w:rsid w:val="00325059"/>
    <w:rsid w:val="003477F5"/>
    <w:rsid w:val="00357719"/>
    <w:rsid w:val="00374144"/>
    <w:rsid w:val="0038413D"/>
    <w:rsid w:val="003B3EC7"/>
    <w:rsid w:val="003E00EF"/>
    <w:rsid w:val="003F154A"/>
    <w:rsid w:val="003F42AF"/>
    <w:rsid w:val="00412F6D"/>
    <w:rsid w:val="0042635A"/>
    <w:rsid w:val="00427ED8"/>
    <w:rsid w:val="004476B2"/>
    <w:rsid w:val="004530F0"/>
    <w:rsid w:val="00454687"/>
    <w:rsid w:val="00466B6F"/>
    <w:rsid w:val="004A105A"/>
    <w:rsid w:val="004B11FF"/>
    <w:rsid w:val="004B3188"/>
    <w:rsid w:val="004B3DB3"/>
    <w:rsid w:val="004C63B5"/>
    <w:rsid w:val="004D461E"/>
    <w:rsid w:val="004E3726"/>
    <w:rsid w:val="00517479"/>
    <w:rsid w:val="00544DA1"/>
    <w:rsid w:val="005A0BE5"/>
    <w:rsid w:val="005B6E1F"/>
    <w:rsid w:val="005B74ED"/>
    <w:rsid w:val="005C0E1F"/>
    <w:rsid w:val="005E0D2B"/>
    <w:rsid w:val="005E2C99"/>
    <w:rsid w:val="006133FF"/>
    <w:rsid w:val="00672258"/>
    <w:rsid w:val="0067575B"/>
    <w:rsid w:val="00677580"/>
    <w:rsid w:val="00692C26"/>
    <w:rsid w:val="006C4FC8"/>
    <w:rsid w:val="006F2D3D"/>
    <w:rsid w:val="00700835"/>
    <w:rsid w:val="0070681C"/>
    <w:rsid w:val="00726F87"/>
    <w:rsid w:val="007333B9"/>
    <w:rsid w:val="00791B7D"/>
    <w:rsid w:val="007A0552"/>
    <w:rsid w:val="007A3515"/>
    <w:rsid w:val="007C5559"/>
    <w:rsid w:val="007D7924"/>
    <w:rsid w:val="007E470C"/>
    <w:rsid w:val="007E5F71"/>
    <w:rsid w:val="007F2EEE"/>
    <w:rsid w:val="00811642"/>
    <w:rsid w:val="00821415"/>
    <w:rsid w:val="0083768F"/>
    <w:rsid w:val="008669E8"/>
    <w:rsid w:val="00881725"/>
    <w:rsid w:val="008A172A"/>
    <w:rsid w:val="0091595A"/>
    <w:rsid w:val="009165EA"/>
    <w:rsid w:val="009829F2"/>
    <w:rsid w:val="00993F61"/>
    <w:rsid w:val="009B0746"/>
    <w:rsid w:val="009C198B"/>
    <w:rsid w:val="009D207E"/>
    <w:rsid w:val="009D371E"/>
    <w:rsid w:val="009E5822"/>
    <w:rsid w:val="009E691A"/>
    <w:rsid w:val="00A074CB"/>
    <w:rsid w:val="00A20715"/>
    <w:rsid w:val="00A369C4"/>
    <w:rsid w:val="00A458B8"/>
    <w:rsid w:val="00A47986"/>
    <w:rsid w:val="00A571FB"/>
    <w:rsid w:val="00A616B4"/>
    <w:rsid w:val="00A91A24"/>
    <w:rsid w:val="00AC0E99"/>
    <w:rsid w:val="00AD222E"/>
    <w:rsid w:val="00AF1E67"/>
    <w:rsid w:val="00AF5046"/>
    <w:rsid w:val="00AF5A0D"/>
    <w:rsid w:val="00AF70D4"/>
    <w:rsid w:val="00B169A1"/>
    <w:rsid w:val="00B31174"/>
    <w:rsid w:val="00B33E0C"/>
    <w:rsid w:val="00B4178D"/>
    <w:rsid w:val="00B45FE9"/>
    <w:rsid w:val="00B551E0"/>
    <w:rsid w:val="00B55D49"/>
    <w:rsid w:val="00B65E97"/>
    <w:rsid w:val="00B84180"/>
    <w:rsid w:val="00BB3B3A"/>
    <w:rsid w:val="00BB7DEF"/>
    <w:rsid w:val="00BC4543"/>
    <w:rsid w:val="00BC4639"/>
    <w:rsid w:val="00BE63EA"/>
    <w:rsid w:val="00C42A3C"/>
    <w:rsid w:val="00C45760"/>
    <w:rsid w:val="00C52EB9"/>
    <w:rsid w:val="00C82CD7"/>
    <w:rsid w:val="00CD2C6D"/>
    <w:rsid w:val="00CE207D"/>
    <w:rsid w:val="00CF1A0F"/>
    <w:rsid w:val="00D2271D"/>
    <w:rsid w:val="00D36252"/>
    <w:rsid w:val="00D4330B"/>
    <w:rsid w:val="00D44600"/>
    <w:rsid w:val="00D460F1"/>
    <w:rsid w:val="00D51B44"/>
    <w:rsid w:val="00D6085D"/>
    <w:rsid w:val="00D66D57"/>
    <w:rsid w:val="00D70FDF"/>
    <w:rsid w:val="00D81480"/>
    <w:rsid w:val="00DA2E40"/>
    <w:rsid w:val="00DA5BF8"/>
    <w:rsid w:val="00DC71AA"/>
    <w:rsid w:val="00DD1816"/>
    <w:rsid w:val="00DD2FAB"/>
    <w:rsid w:val="00DE627C"/>
    <w:rsid w:val="00DF1850"/>
    <w:rsid w:val="00E24BAF"/>
    <w:rsid w:val="00E46E7E"/>
    <w:rsid w:val="00E913D3"/>
    <w:rsid w:val="00E91D4A"/>
    <w:rsid w:val="00E95631"/>
    <w:rsid w:val="00E97079"/>
    <w:rsid w:val="00EA5E03"/>
    <w:rsid w:val="00EA7BFE"/>
    <w:rsid w:val="00ED54B8"/>
    <w:rsid w:val="00F1173B"/>
    <w:rsid w:val="00F35B73"/>
    <w:rsid w:val="00F45F2E"/>
    <w:rsid w:val="00F71D06"/>
    <w:rsid w:val="00F82E35"/>
    <w:rsid w:val="00F85311"/>
    <w:rsid w:val="00FA538E"/>
    <w:rsid w:val="00FD50BA"/>
    <w:rsid w:val="00FE4803"/>
    <w:rsid w:val="00FF1A56"/>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CD9BAEB"/>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6"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0254D9"/>
    <w:rPr>
      <w:rFonts w:ascii="Calibri" w:hAnsi="Calibri"/>
      <w:sz w:val="22"/>
    </w:rPr>
  </w:style>
  <w:style w:type="paragraph" w:styleId="Heading1">
    <w:name w:val="heading 1"/>
    <w:aliases w:val="Pocket"/>
    <w:basedOn w:val="Normal"/>
    <w:next w:val="Normal"/>
    <w:link w:val="Heading1Char"/>
    <w:uiPriority w:val="9"/>
    <w:qFormat/>
    <w:rsid w:val="005B6E1F"/>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52"/>
    </w:rPr>
  </w:style>
  <w:style w:type="paragraph" w:styleId="Heading2">
    <w:name w:val="heading 2"/>
    <w:aliases w:val="Hat"/>
    <w:basedOn w:val="Normal"/>
    <w:next w:val="Normal"/>
    <w:link w:val="Heading2Char"/>
    <w:uiPriority w:val="9"/>
    <w:unhideWhenUsed/>
    <w:qFormat/>
    <w:rsid w:val="003477F5"/>
    <w:pPr>
      <w:keepNext/>
      <w:keepLines/>
      <w:pageBreakBefore/>
      <w:spacing w:before="200"/>
      <w:jc w:val="center"/>
      <w:outlineLvl w:val="1"/>
    </w:pPr>
    <w:rPr>
      <w:rFonts w:ascii="Georgia" w:eastAsiaTheme="majorEastAsia" w:hAnsi="Georgia" w:cstheme="majorBidi"/>
      <w:b/>
      <w:bCs/>
      <w:sz w:val="44"/>
      <w:szCs w:val="44"/>
      <w:u w:val="double"/>
    </w:rPr>
  </w:style>
  <w:style w:type="paragraph" w:styleId="Heading3">
    <w:name w:val="heading 3"/>
    <w:aliases w:val="Block"/>
    <w:basedOn w:val="Normal"/>
    <w:next w:val="Normal"/>
    <w:link w:val="Heading3Char"/>
    <w:uiPriority w:val="9"/>
    <w:unhideWhenUsed/>
    <w:qFormat/>
    <w:rsid w:val="003477F5"/>
    <w:pPr>
      <w:keepNext/>
      <w:keepLines/>
      <w:pageBreakBefore/>
      <w:spacing w:before="200"/>
      <w:jc w:val="center"/>
      <w:outlineLvl w:val="2"/>
    </w:pPr>
    <w:rPr>
      <w:rFonts w:ascii="Georgia" w:eastAsiaTheme="majorEastAsia" w:hAnsi="Georgia" w:cstheme="majorBidi"/>
      <w:b/>
      <w:bCs/>
      <w:sz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3477F5"/>
    <w:pPr>
      <w:keepNext/>
      <w:keepLines/>
      <w:spacing w:before="200"/>
      <w:outlineLvl w:val="3"/>
    </w:pPr>
    <w:rPr>
      <w:rFonts w:ascii="Georgia" w:eastAsiaTheme="majorEastAsia" w:hAnsi="Georgia"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tyle1,B"/>
    <w:basedOn w:val="DefaultParagraphFont"/>
    <w:link w:val="textbold"/>
    <w:uiPriority w:val="7"/>
    <w:qFormat/>
    <w:rsid w:val="000254D9"/>
    <w:rPr>
      <w:rFonts w:ascii="Calibri" w:hAnsi="Calibri"/>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5B6E1F"/>
    <w:rPr>
      <w:rFonts w:ascii="Calibri" w:eastAsiaTheme="majorEastAsia" w:hAnsi="Calibri" w:cstheme="majorBidi"/>
      <w:b/>
      <w:bCs/>
      <w:sz w:val="52"/>
      <w:szCs w:val="52"/>
    </w:rPr>
  </w:style>
  <w:style w:type="character" w:customStyle="1" w:styleId="Heading2Char">
    <w:name w:val="Heading 2 Char"/>
    <w:aliases w:val="Hat Char"/>
    <w:basedOn w:val="DefaultParagraphFont"/>
    <w:link w:val="Heading2"/>
    <w:uiPriority w:val="9"/>
    <w:rsid w:val="003477F5"/>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3477F5"/>
    <w:rPr>
      <w:rFonts w:ascii="Georgia" w:eastAsiaTheme="majorEastAsia" w:hAnsi="Georgia" w:cstheme="majorBidi"/>
      <w:b/>
      <w:bCs/>
      <w:sz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3477F5"/>
    <w:rPr>
      <w:rFonts w:ascii="Georgia" w:eastAsiaTheme="majorEastAsia" w:hAnsi="Georgia" w:cstheme="majorBidi"/>
      <w:b/>
      <w:bCs/>
      <w:iCs/>
      <w:sz w:val="26"/>
    </w:rPr>
  </w:style>
  <w:style w:type="paragraph" w:styleId="NoSpacing">
    <w:name w:val="No Spacing"/>
    <w:uiPriority w:val="1"/>
    <w:qFormat/>
    <w:rsid w:val="00DF1850"/>
  </w:style>
  <w:style w:type="character" w:customStyle="1" w:styleId="StyleStyleBold12pt">
    <w:name w:val="Style Style Bold + 12 pt"/>
    <w:aliases w:val="Cite,Style 13 pt Bold,Style Style Bold,Style Style Bold + 12pt,Style Style + 12 pt,Style Style Bo... +,Old Cite,Style Style Bold + 10 pt,tagld + 12 pt,Style Style Bold + 13 pt,Style Style Bold + 11 pt,tag + 12 pt,Not...,Card"/>
    <w:basedOn w:val="DefaultParagraphFont"/>
    <w:uiPriority w:val="5"/>
    <w:qFormat/>
    <w:rsid w:val="000254D9"/>
    <w:rPr>
      <w:rFonts w:ascii="Calibri" w:hAnsi="Calibri"/>
      <w:b/>
      <w:sz w:val="26"/>
      <w:u w:val="none"/>
    </w:rPr>
  </w:style>
  <w:style w:type="character" w:customStyle="1" w:styleId="StyleBoldUnderline">
    <w:name w:val="Style Bold Underline"/>
    <w:aliases w:val="Underline,Style Underline,Intense Emphasis1,apple-style-span + 6 pt,Bold,Kern at 16 pt,Intense Emphasis11,Intense Emphasis111,Style,Intense Emphasis2,Intense Emphasis1111,Intense Emphasis3,Intense Emphasis11111,Intense Emphasis4,c"/>
    <w:basedOn w:val="DefaultParagraphFont"/>
    <w:uiPriority w:val="6"/>
    <w:qFormat/>
    <w:rsid w:val="003477F5"/>
    <w:rPr>
      <w:rFonts w:ascii="Calibri" w:hAnsi="Calibri"/>
      <w:b/>
      <w:sz w:val="22"/>
      <w:u w:val="single"/>
    </w:rPr>
  </w:style>
  <w:style w:type="paragraph" w:styleId="DocumentMap">
    <w:name w:val="Document Map"/>
    <w:basedOn w:val="Normal"/>
    <w:link w:val="DocumentMapChar"/>
    <w:uiPriority w:val="99"/>
    <w:semiHidden/>
    <w:unhideWhenUsed/>
    <w:rsid w:val="00DF1850"/>
    <w:rPr>
      <w:rFonts w:ascii="Lucida Grande" w:hAnsi="Lucida Grande" w:cs="Lucida Grande"/>
    </w:rPr>
  </w:style>
  <w:style w:type="character" w:customStyle="1" w:styleId="DocumentMapChar">
    <w:name w:val="Document Map Char"/>
    <w:basedOn w:val="DefaultParagraphFont"/>
    <w:link w:val="DocumentMap"/>
    <w:uiPriority w:val="99"/>
    <w:semiHidden/>
    <w:rsid w:val="00DF1850"/>
    <w:rPr>
      <w:rFonts w:ascii="Lucida Grande" w:hAnsi="Lucida Grande" w:cs="Lucida Grande"/>
      <w:sz w:val="22"/>
    </w:rPr>
  </w:style>
  <w:style w:type="paragraph" w:styleId="ListParagraph">
    <w:name w:val="List Paragraph"/>
    <w:basedOn w:val="Normal"/>
    <w:uiPriority w:val="34"/>
    <w:rsid w:val="00DF1850"/>
    <w:pPr>
      <w:ind w:left="720"/>
      <w:contextualSpacing/>
    </w:pPr>
  </w:style>
  <w:style w:type="paragraph" w:styleId="Header">
    <w:name w:val="header"/>
    <w:basedOn w:val="Normal"/>
    <w:link w:val="HeaderChar"/>
    <w:uiPriority w:val="99"/>
    <w:unhideWhenUsed/>
    <w:rsid w:val="00DF1850"/>
    <w:pPr>
      <w:tabs>
        <w:tab w:val="center" w:pos="4320"/>
        <w:tab w:val="right" w:pos="8640"/>
      </w:tabs>
    </w:pPr>
  </w:style>
  <w:style w:type="character" w:customStyle="1" w:styleId="HeaderChar">
    <w:name w:val="Header Char"/>
    <w:basedOn w:val="DefaultParagraphFont"/>
    <w:link w:val="Header"/>
    <w:uiPriority w:val="99"/>
    <w:rsid w:val="00DF1850"/>
    <w:rPr>
      <w:rFonts w:ascii="Calibri" w:hAnsi="Calibri"/>
      <w:sz w:val="22"/>
    </w:rPr>
  </w:style>
  <w:style w:type="paragraph" w:styleId="Footer">
    <w:name w:val="footer"/>
    <w:basedOn w:val="Normal"/>
    <w:link w:val="FooterChar"/>
    <w:uiPriority w:val="99"/>
    <w:unhideWhenUsed/>
    <w:rsid w:val="00DF1850"/>
    <w:pPr>
      <w:tabs>
        <w:tab w:val="center" w:pos="4320"/>
        <w:tab w:val="right" w:pos="8640"/>
      </w:tabs>
    </w:pPr>
  </w:style>
  <w:style w:type="character" w:customStyle="1" w:styleId="FooterChar">
    <w:name w:val="Footer Char"/>
    <w:basedOn w:val="DefaultParagraphFont"/>
    <w:link w:val="Footer"/>
    <w:uiPriority w:val="99"/>
    <w:rsid w:val="00DF1850"/>
    <w:rPr>
      <w:rFonts w:ascii="Calibri" w:hAnsi="Calibri"/>
      <w:sz w:val="22"/>
    </w:rPr>
  </w:style>
  <w:style w:type="character" w:styleId="PageNumber">
    <w:name w:val="page number"/>
    <w:basedOn w:val="DefaultParagraphFont"/>
    <w:uiPriority w:val="99"/>
    <w:semiHidden/>
    <w:unhideWhenUsed/>
    <w:rsid w:val="00DF1850"/>
  </w:style>
  <w:style w:type="character" w:styleId="Hyperlink">
    <w:name w:val="Hyperlink"/>
    <w:aliases w:val="heading 1 (block title),Important,Read,Card Text,Internet Link,Analytic Text,Internet link,Char Char1"/>
    <w:basedOn w:val="DefaultParagraphFont"/>
    <w:uiPriority w:val="99"/>
    <w:unhideWhenUsed/>
    <w:rsid w:val="00DF1850"/>
    <w:rPr>
      <w:color w:val="0000FF" w:themeColor="hyperlink"/>
      <w:u w:val="single"/>
    </w:rPr>
  </w:style>
  <w:style w:type="paragraph" w:customStyle="1" w:styleId="textbold">
    <w:name w:val="text bold"/>
    <w:basedOn w:val="Normal"/>
    <w:link w:val="Emphasis"/>
    <w:uiPriority w:val="7"/>
    <w:qFormat/>
    <w:rsid w:val="004A105A"/>
    <w:rPr>
      <w:b/>
      <w:iCs/>
      <w:u w:val="single"/>
      <w:bdr w:val="single" w:sz="18" w:space="0" w:color="auto"/>
    </w:rPr>
  </w:style>
  <w:style w:type="paragraph" w:styleId="FootnoteText">
    <w:name w:val="footnote text"/>
    <w:basedOn w:val="Normal"/>
    <w:link w:val="FootnoteTextChar"/>
    <w:uiPriority w:val="99"/>
    <w:unhideWhenUsed/>
    <w:qFormat/>
    <w:rsid w:val="004A105A"/>
    <w:rPr>
      <w:rFonts w:ascii="Georgia" w:eastAsia="Calibri" w:hAnsi="Georgia" w:cs="Times New Roman"/>
      <w:sz w:val="20"/>
      <w:szCs w:val="20"/>
    </w:rPr>
  </w:style>
  <w:style w:type="character" w:customStyle="1" w:styleId="FootnoteTextChar">
    <w:name w:val="Footnote Text Char"/>
    <w:basedOn w:val="DefaultParagraphFont"/>
    <w:link w:val="FootnoteText"/>
    <w:uiPriority w:val="99"/>
    <w:rsid w:val="004A105A"/>
    <w:rPr>
      <w:rFonts w:ascii="Georgia" w:eastAsia="Calibri" w:hAnsi="Georgia" w:cs="Times New Roman"/>
      <w:sz w:val="20"/>
      <w:szCs w:val="20"/>
    </w:rPr>
  </w:style>
  <w:style w:type="character" w:styleId="FootnoteReference">
    <w:name w:val="footnote reference"/>
    <w:aliases w:val="FN Ref,footnote reference,fr,o,FR,(NECG) Footnote Reference"/>
    <w:uiPriority w:val="99"/>
    <w:unhideWhenUsed/>
    <w:qFormat/>
    <w:rsid w:val="004A105A"/>
    <w:rPr>
      <w:vertAlign w:val="superscript"/>
    </w:rPr>
  </w:style>
  <w:style w:type="paragraph" w:customStyle="1" w:styleId="Linedown">
    <w:name w:val="Linedown"/>
    <w:basedOn w:val="Normal"/>
    <w:link w:val="LinedownChar"/>
    <w:qFormat/>
    <w:rsid w:val="004A105A"/>
    <w:rPr>
      <w:rFonts w:ascii="Times New Roman" w:eastAsia="Calibri" w:hAnsi="Times New Roman" w:cs="Times New Roman"/>
      <w:sz w:val="12"/>
    </w:rPr>
  </w:style>
  <w:style w:type="character" w:customStyle="1" w:styleId="LinedownChar">
    <w:name w:val="Linedown Char"/>
    <w:link w:val="Linedown"/>
    <w:rsid w:val="004A105A"/>
    <w:rPr>
      <w:rFonts w:ascii="Times New Roman" w:eastAsia="Calibri" w:hAnsi="Times New Roman" w:cs="Times New Roman"/>
      <w:sz w:val="12"/>
    </w:rPr>
  </w:style>
  <w:style w:type="character" w:customStyle="1" w:styleId="apple-converted-space">
    <w:name w:val="apple-converted-space"/>
    <w:basedOn w:val="DefaultParagraphFont"/>
    <w:rsid w:val="004A105A"/>
  </w:style>
  <w:style w:type="character" w:customStyle="1" w:styleId="smallcaps">
    <w:name w:val="smallcaps"/>
    <w:basedOn w:val="DefaultParagraphFont"/>
    <w:rsid w:val="004A105A"/>
  </w:style>
  <w:style w:type="character" w:customStyle="1" w:styleId="LinedDown">
    <w:name w:val="Lined Down"/>
    <w:qFormat/>
    <w:rsid w:val="004A105A"/>
    <w:rPr>
      <w:rFonts w:cs="Times New Roman"/>
      <w:b w:val="0"/>
      <w:bCs w:val="0"/>
      <w:i w:val="0"/>
      <w:iCs w:val="0"/>
      <w:color w:val="000000"/>
      <w:sz w:val="12"/>
      <w:szCs w:val="12"/>
      <w:u w:val="none"/>
    </w:rPr>
  </w:style>
  <w:style w:type="character" w:customStyle="1" w:styleId="Carded">
    <w:name w:val="Carded"/>
    <w:qFormat/>
    <w:rsid w:val="004A105A"/>
    <w:rPr>
      <w:rFonts w:cs="Times New Roman"/>
      <w:b/>
      <w:bCs/>
      <w:color w:val="000000"/>
      <w:sz w:val="24"/>
      <w:szCs w:val="24"/>
      <w:u w:val="single"/>
    </w:rPr>
  </w:style>
  <w:style w:type="character" w:styleId="FollowedHyperlink">
    <w:name w:val="FollowedHyperlink"/>
    <w:basedOn w:val="DefaultParagraphFont"/>
    <w:uiPriority w:val="99"/>
    <w:semiHidden/>
    <w:unhideWhenUsed/>
    <w:rsid w:val="00BC4543"/>
    <w:rPr>
      <w:color w:val="auto"/>
      <w:u w:val="none"/>
    </w:rPr>
  </w:style>
  <w:style w:type="character" w:styleId="IntenseEmphasis">
    <w:name w:val="Intense Emphasis"/>
    <w:aliases w:val="Title Char"/>
    <w:link w:val="Title"/>
    <w:uiPriority w:val="6"/>
    <w:qFormat/>
    <w:rsid w:val="00BC4543"/>
    <w:rPr>
      <w:u w:val="single"/>
    </w:rPr>
  </w:style>
  <w:style w:type="paragraph" w:styleId="Title">
    <w:name w:val="Title"/>
    <w:basedOn w:val="Normal"/>
    <w:next w:val="Normal"/>
    <w:link w:val="IntenseEmphasis"/>
    <w:uiPriority w:val="6"/>
    <w:qFormat/>
    <w:rsid w:val="00BC4543"/>
    <w:pPr>
      <w:spacing w:after="160" w:line="259" w:lineRule="auto"/>
      <w:ind w:left="720"/>
      <w:outlineLvl w:val="0"/>
    </w:pPr>
    <w:rPr>
      <w:rFonts w:asciiTheme="minorHAnsi" w:hAnsiTheme="minorHAnsi"/>
      <w:sz w:val="24"/>
      <w:u w:val="single"/>
    </w:rPr>
  </w:style>
  <w:style w:type="character" w:customStyle="1" w:styleId="TitleChar1">
    <w:name w:val="Title Char1"/>
    <w:basedOn w:val="DefaultParagraphFont"/>
    <w:uiPriority w:val="99"/>
    <w:rsid w:val="00BC4543"/>
    <w:rPr>
      <w:rFonts w:asciiTheme="majorHAnsi" w:eastAsiaTheme="majorEastAsia" w:hAnsiTheme="majorHAnsi" w:cstheme="majorBidi"/>
      <w:spacing w:val="-10"/>
      <w:kern w:val="28"/>
      <w:sz w:val="56"/>
      <w:szCs w:val="56"/>
    </w:rPr>
  </w:style>
  <w:style w:type="character" w:customStyle="1" w:styleId="DocumentMapChar1">
    <w:name w:val="Document Map Char1"/>
    <w:basedOn w:val="DefaultParagraphFont"/>
    <w:uiPriority w:val="99"/>
    <w:semiHidden/>
    <w:rsid w:val="00BC4543"/>
    <w:rPr>
      <w:rFonts w:ascii="Times New Roman" w:hAnsi="Times New Roman" w:cs="Times New Roman"/>
      <w:sz w:val="24"/>
      <w:szCs w:val="24"/>
    </w:rPr>
  </w:style>
  <w:style w:type="character" w:customStyle="1" w:styleId="Author-Date">
    <w:name w:val="Author-Date"/>
    <w:rsid w:val="00BC4543"/>
    <w:rPr>
      <w:b/>
      <w:sz w:val="24"/>
    </w:rPr>
  </w:style>
  <w:style w:type="paragraph" w:styleId="NormalWeb">
    <w:name w:val="Normal (Web)"/>
    <w:basedOn w:val="Normal"/>
    <w:uiPriority w:val="99"/>
    <w:semiHidden/>
    <w:unhideWhenUsed/>
    <w:rsid w:val="00BC4543"/>
    <w:pPr>
      <w:spacing w:before="100" w:beforeAutospacing="1" w:after="100" w:afterAutospacing="1"/>
    </w:pPr>
    <w:rPr>
      <w:rFonts w:ascii="Times New Roman" w:eastAsia="Times New Roman" w:hAnsi="Times New Roman" w:cs="Times New Roman"/>
      <w:sz w:val="24"/>
      <w:lang w:eastAsia="zh-CN"/>
    </w:rPr>
  </w:style>
  <w:style w:type="character" w:styleId="Strong">
    <w:name w:val="Strong"/>
    <w:basedOn w:val="DefaultParagraphFont"/>
    <w:uiPriority w:val="22"/>
    <w:qFormat/>
    <w:rsid w:val="00BC4543"/>
    <w:rPr>
      <w:b/>
      <w:bCs/>
    </w:rPr>
  </w:style>
  <w:style w:type="character" w:customStyle="1" w:styleId="underline">
    <w:name w:val="underline"/>
    <w:qFormat/>
    <w:rsid w:val="00BC4543"/>
    <w:rPr>
      <w:b/>
      <w:u w:val="single"/>
    </w:rPr>
  </w:style>
  <w:style w:type="paragraph" w:customStyle="1" w:styleId="card">
    <w:name w:val="card"/>
    <w:basedOn w:val="Normal"/>
    <w:next w:val="Normal"/>
    <w:link w:val="cardChar"/>
    <w:qFormat/>
    <w:rsid w:val="00BC4543"/>
    <w:pPr>
      <w:spacing w:after="160" w:line="259" w:lineRule="auto"/>
      <w:ind w:left="288" w:right="288"/>
    </w:pPr>
    <w:rPr>
      <w:rFonts w:eastAsia="Times New Roman"/>
      <w:szCs w:val="22"/>
      <w:lang w:val="x-none"/>
    </w:rPr>
  </w:style>
  <w:style w:type="character" w:customStyle="1" w:styleId="cardChar">
    <w:name w:val="card Char"/>
    <w:link w:val="card"/>
    <w:rsid w:val="00BC4543"/>
    <w:rPr>
      <w:rFonts w:ascii="Calibri" w:eastAsia="Times New Roman" w:hAnsi="Calibri"/>
      <w:sz w:val="22"/>
      <w:szCs w:val="22"/>
      <w:lang w:val="x-none"/>
    </w:rPr>
  </w:style>
  <w:style w:type="character" w:styleId="CommentReference">
    <w:name w:val="annotation reference"/>
    <w:basedOn w:val="DefaultParagraphFont"/>
    <w:uiPriority w:val="99"/>
    <w:semiHidden/>
    <w:unhideWhenUsed/>
    <w:rsid w:val="00BB7DEF"/>
    <w:rPr>
      <w:sz w:val="18"/>
      <w:szCs w:val="18"/>
    </w:rPr>
  </w:style>
  <w:style w:type="paragraph" w:styleId="CommentText">
    <w:name w:val="annotation text"/>
    <w:basedOn w:val="Normal"/>
    <w:link w:val="CommentTextChar"/>
    <w:uiPriority w:val="99"/>
    <w:semiHidden/>
    <w:unhideWhenUsed/>
    <w:rsid w:val="00BB7DEF"/>
    <w:pPr>
      <w:spacing w:after="160" w:line="259" w:lineRule="auto"/>
    </w:pPr>
    <w:rPr>
      <w:rFonts w:eastAsiaTheme="minorHAnsi"/>
      <w:szCs w:val="22"/>
    </w:rPr>
  </w:style>
  <w:style w:type="character" w:customStyle="1" w:styleId="CommentTextChar">
    <w:name w:val="Comment Text Char"/>
    <w:basedOn w:val="DefaultParagraphFont"/>
    <w:link w:val="CommentText"/>
    <w:uiPriority w:val="99"/>
    <w:semiHidden/>
    <w:rsid w:val="00BB7DEF"/>
    <w:rPr>
      <w:rFonts w:ascii="Calibri" w:eastAsiaTheme="minorHAnsi" w:hAnsi="Calibri"/>
      <w:sz w:val="22"/>
      <w:szCs w:val="22"/>
    </w:rPr>
  </w:style>
  <w:style w:type="paragraph" w:styleId="BalloonText">
    <w:name w:val="Balloon Text"/>
    <w:basedOn w:val="Normal"/>
    <w:link w:val="BalloonTextChar"/>
    <w:uiPriority w:val="99"/>
    <w:semiHidden/>
    <w:unhideWhenUsed/>
    <w:rsid w:val="00BB7DE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B7DEF"/>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rt.com/news/space-nuclear-engine-propulsion-120/" TargetMode="External"/><Relationship Id="rId21" Type="http://schemas.openxmlformats.org/officeDocument/2006/relationships/hyperlink" Target="http://osnetdaily.com/2014/01/russia-advances-development-of-nuclear-powered-spacecraft/" TargetMode="External"/><Relationship Id="rId22" Type="http://schemas.openxmlformats.org/officeDocument/2006/relationships/hyperlink" Target="http://science.nasa.gov/media/medialibrary/2010/11/05/MSL-FEIS_Vol1.pdf" TargetMode="External"/><Relationship Id="rId23" Type="http://schemas.openxmlformats.org/officeDocument/2006/relationships/hyperlink" Target="http://www.cnet.com/news/juno-spacecraft-poised-for-five-year-voyage-to-jupiter/" TargetMode="External"/><Relationship Id="rId24" Type="http://schemas.openxmlformats.org/officeDocument/2006/relationships/hyperlink" Target="http://www.space.com/25800-ikaros-solar-sail.html%20%C2%A0" TargetMode="External"/><Relationship Id="rId25" Type="http://schemas.openxmlformats.org/officeDocument/2006/relationships/hyperlink" Target="http://www.sciencedirect.com/science/article/pii/S0262407913620655" TargetMode="External"/><Relationship Id="rId26" Type="http://schemas.openxmlformats.org/officeDocument/2006/relationships/hyperlink" Target="http://science.nasa.gov/science-news/science-at-nasa/2002/08jan_sunshine/" TargetMode="External"/><Relationship Id="rId27" Type="http://schemas.openxmlformats.org/officeDocument/2006/relationships/hyperlink" Target="http://ifg.org/pdf/Nuclear_Roulette_book.pdf" TargetMode="External"/><Relationship Id="rId28" Type="http://schemas.openxmlformats.org/officeDocument/2006/relationships/hyperlink" Target="http://www.sciencealert.com/nuclear-power-and-water-scarcity" TargetMode="External"/><Relationship Id="rId29" Type="http://schemas.openxmlformats.org/officeDocument/2006/relationships/hyperlink" Target="http://www.sbireports.com/redirect.asp?progid=82216&amp;productid=6281776"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30" Type="http://schemas.openxmlformats.org/officeDocument/2006/relationships/hyperlink" Target="http://www.nei.org/News-Media/Media-Room/News-Releases/Clinton-Energy-Proposal-Nuclear-Renewables-Essenti" TargetMode="External"/><Relationship Id="rId31" Type="http://schemas.openxmlformats.org/officeDocument/2006/relationships/hyperlink" Target="http://www.energy.gov/ne/downloads/blue-ribbon-commission-americas-nuclear-future-report-secretary-energy" TargetMode="External"/><Relationship Id="rId32" Type="http://schemas.openxmlformats.org/officeDocument/2006/relationships/hyperlink" Target="http://www.wmsym.org/archives/2012/papers/12469.pdf" TargetMode="External"/><Relationship Id="rId9" Type="http://schemas.openxmlformats.org/officeDocument/2006/relationships/hyperlink" Target="https://www.theguardian.com/sustainable-business/nuclear-power-germany-renewable-energy" TargetMode="External"/><Relationship Id="rId6" Type="http://schemas.openxmlformats.org/officeDocument/2006/relationships/endnotes" Target="endnotes.xml"/><Relationship Id="rId7" Type="http://schemas.openxmlformats.org/officeDocument/2006/relationships/hyperlink" Target="https://www.theguardian.com/environment/2015/oct/29/hinkley-point-c-nuclear-power-station-cost-customers-4bn" TargetMode="External"/><Relationship Id="rId8" Type="http://schemas.openxmlformats.org/officeDocument/2006/relationships/hyperlink" Target="https://www.theguardian.com/environment/2011/mar/22/japan-nuclear-crisis-uk-power-stations" TargetMode="External"/><Relationship Id="rId33" Type="http://schemas.openxmlformats.org/officeDocument/2006/relationships/fontTable" Target="fontTable.xml"/><Relationship Id="rId34" Type="http://schemas.openxmlformats.org/officeDocument/2006/relationships/theme" Target="theme/theme1.xml"/><Relationship Id="rId10" Type="http://schemas.openxmlformats.org/officeDocument/2006/relationships/hyperlink" Target="https://www.theguardian.com/environment/2015/jul/07/brown-coal-wins-a-reprieve-in-germanys-transition-to-a-green-future" TargetMode="External"/><Relationship Id="rId11" Type="http://schemas.openxmlformats.org/officeDocument/2006/relationships/hyperlink" Target="http://enformable.com/2014/11/recent-issues-demonstrate-risks-nuclear-power-space/" TargetMode="External"/><Relationship Id="rId12" Type="http://schemas.openxmlformats.org/officeDocument/2006/relationships/hyperlink" Target="http://www.reuters.com/article/2014/10/31/us-space-crash-virgin-factbox-idUSKBN0IK2GO20141031" TargetMode="External"/><Relationship Id="rId13" Type="http://schemas.openxmlformats.org/officeDocument/2006/relationships/hyperlink" Target="http://www.dailymail.co.uk/wires/reuters/article-2816452/Bransons-Virgin-Galactic-quest-space-tourism.html" TargetMode="External"/><Relationship Id="rId14" Type="http://schemas.openxmlformats.org/officeDocument/2006/relationships/hyperlink" Target="http://www.dailymail.co.uk/news/article-2810128/Ready-liftoff-Nighttime-rocket-launch-International-Space-Station-visible-East-Coast.html" TargetMode="External"/><Relationship Id="rId15" Type="http://schemas.openxmlformats.org/officeDocument/2006/relationships/hyperlink" Target="http://www.nasa.gov/content/frequently-asked-questions-on-antares-launch-anomaly/" TargetMode="External"/><Relationship Id="rId16" Type="http://schemas.openxmlformats.org/officeDocument/2006/relationships/hyperlink" Target="http://enformable.com/2014/11/recent-issues-demonstrate-risks-nuclear-power-space/www.space4peace.org" TargetMode="External"/><Relationship Id="rId17" Type="http://schemas.openxmlformats.org/officeDocument/2006/relationships/hyperlink" Target="http://www.technewsworld.com/story/76699.html%C2%A0" TargetMode="External"/><Relationship Id="rId18" Type="http://schemas.openxmlformats.org/officeDocument/2006/relationships/hyperlink" Target="http://www.space.com/23613-advanced-space-propulsion-vasimr-engine.html" TargetMode="External"/><Relationship Id="rId19" Type="http://schemas.openxmlformats.org/officeDocument/2006/relationships/hyperlink" Target="http://www.voanews.com/content/former-astronaut-develops-powerful-rocket-123960664/173696.htmlhttp://www.voanews.com/content/former-astronaut-develops-powerful-rocket-123960664/173696.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iAzbe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292</TotalTime>
  <Pages>31</Pages>
  <Words>15110</Words>
  <Characters>86129</Characters>
  <Application>Microsoft Macintosh Word</Application>
  <DocSecurity>0</DocSecurity>
  <Lines>717</Lines>
  <Paragraphs>202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101037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Ariel Azbel</dc:creator>
  <cp:keywords/>
  <dc:description/>
  <cp:lastModifiedBy>Muhammad Y. Khattak</cp:lastModifiedBy>
  <cp:revision>19</cp:revision>
  <dcterms:created xsi:type="dcterms:W3CDTF">2016-09-07T01:45:00Z</dcterms:created>
  <dcterms:modified xsi:type="dcterms:W3CDTF">2017-05-03T15:21:00Z</dcterms:modified>
  <cp:category/>
</cp:coreProperties>
</file>